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F05" w:rsidRDefault="00C92F05" w:rsidP="00A40AE1">
      <w:pPr>
        <w:pStyle w:val="Heading3"/>
        <w:rPr>
          <w:rFonts w:asciiTheme="minorHAnsi" w:hAnsiTheme="minorHAnsi"/>
        </w:rPr>
      </w:pPr>
      <w:r>
        <w:rPr>
          <w:rFonts w:asciiTheme="minorHAnsi" w:hAnsiTheme="minorHAnsi"/>
        </w:rPr>
        <w:t>Directions</w:t>
      </w:r>
    </w:p>
    <w:p w:rsidR="00C92F05" w:rsidRPr="00C92F05" w:rsidRDefault="00C92F05" w:rsidP="00C92F05">
      <w:r>
        <w:t>One debater is yellow, the other is blue. Read the speech as smoothly as you can, alternating voices back and forth.</w:t>
      </w:r>
      <w:bookmarkStart w:id="0" w:name="_GoBack"/>
      <w:bookmarkEnd w:id="0"/>
    </w:p>
    <w:p w:rsidR="00A40AE1" w:rsidRPr="00B31A2D" w:rsidRDefault="00F85852" w:rsidP="00A40AE1">
      <w:pPr>
        <w:pStyle w:val="Heading3"/>
        <w:rPr>
          <w:rFonts w:asciiTheme="minorHAnsi" w:hAnsiTheme="minorHAnsi"/>
        </w:rPr>
      </w:pPr>
      <w:r>
        <w:rPr>
          <w:rFonts w:asciiTheme="minorHAnsi" w:hAnsiTheme="minorHAnsi"/>
        </w:rPr>
        <w:t>Inherency</w:t>
      </w:r>
    </w:p>
    <w:p w:rsidR="00A40AE1" w:rsidRPr="00B31A2D" w:rsidRDefault="00A40AE1" w:rsidP="00A40AE1">
      <w:pPr>
        <w:pStyle w:val="Heading4"/>
        <w:rPr>
          <w:rFonts w:asciiTheme="minorHAnsi" w:hAnsiTheme="minorHAnsi"/>
        </w:rPr>
      </w:pPr>
      <w:r w:rsidRPr="00A40AE1">
        <w:rPr>
          <w:rFonts w:asciiTheme="minorHAnsi" w:hAnsiTheme="minorHAnsi"/>
          <w:highlight w:val="cyan"/>
        </w:rPr>
        <w:t>Contention One</w:t>
      </w:r>
      <w:r w:rsidRPr="00B31A2D">
        <w:rPr>
          <w:rFonts w:asciiTheme="minorHAnsi" w:hAnsiTheme="minorHAnsi"/>
        </w:rPr>
        <w:t xml:space="preserve"> - </w:t>
      </w:r>
      <w:r w:rsidRPr="00F85852">
        <w:rPr>
          <w:rFonts w:asciiTheme="minorHAnsi" w:hAnsiTheme="minorHAnsi"/>
          <w:highlight w:val="yellow"/>
        </w:rPr>
        <w:t>Inherency</w:t>
      </w:r>
    </w:p>
    <w:p w:rsidR="00A40AE1" w:rsidRPr="00B31A2D" w:rsidRDefault="00A40AE1" w:rsidP="00A40AE1">
      <w:pPr>
        <w:pStyle w:val="Heading4"/>
        <w:rPr>
          <w:rFonts w:asciiTheme="minorHAnsi" w:hAnsiTheme="minorHAnsi"/>
        </w:rPr>
      </w:pPr>
      <w:r w:rsidRPr="00F85852">
        <w:rPr>
          <w:rFonts w:asciiTheme="minorHAnsi" w:hAnsiTheme="minorHAnsi"/>
          <w:highlight w:val="yellow"/>
        </w:rPr>
        <w:t>In negotiations</w:t>
      </w:r>
      <w:r w:rsidRPr="00B31A2D">
        <w:rPr>
          <w:rFonts w:asciiTheme="minorHAnsi" w:hAnsiTheme="minorHAnsi"/>
        </w:rPr>
        <w:t xml:space="preserve"> </w:t>
      </w:r>
      <w:r w:rsidRPr="00A40AE1">
        <w:rPr>
          <w:rFonts w:asciiTheme="minorHAnsi" w:hAnsiTheme="minorHAnsi"/>
          <w:highlight w:val="cyan"/>
        </w:rPr>
        <w:t>over a Bilateral Investment Treaty</w:t>
      </w:r>
      <w:r w:rsidRPr="00B31A2D">
        <w:rPr>
          <w:rFonts w:asciiTheme="minorHAnsi" w:hAnsiTheme="minorHAnsi"/>
        </w:rPr>
        <w:t xml:space="preserve">, </w:t>
      </w:r>
      <w:r w:rsidRPr="00F85852">
        <w:rPr>
          <w:rFonts w:asciiTheme="minorHAnsi" w:hAnsiTheme="minorHAnsi"/>
          <w:highlight w:val="yellow"/>
        </w:rPr>
        <w:t>China seeks CFIUS reforms</w:t>
      </w:r>
      <w:r w:rsidRPr="00B31A2D">
        <w:rPr>
          <w:rFonts w:asciiTheme="minorHAnsi" w:hAnsiTheme="minorHAnsi"/>
        </w:rPr>
        <w:t xml:space="preserve">. </w:t>
      </w:r>
      <w:r w:rsidRPr="00A40AE1">
        <w:rPr>
          <w:rFonts w:asciiTheme="minorHAnsi" w:hAnsiTheme="minorHAnsi"/>
          <w:highlight w:val="cyan"/>
        </w:rPr>
        <w:t>But, the US won’t</w:t>
      </w:r>
      <w:r w:rsidRPr="00B31A2D">
        <w:rPr>
          <w:rFonts w:asciiTheme="minorHAnsi" w:hAnsiTheme="minorHAnsi"/>
        </w:rPr>
        <w:t xml:space="preserve"> </w:t>
      </w:r>
      <w:r w:rsidRPr="00F85852">
        <w:rPr>
          <w:rFonts w:asciiTheme="minorHAnsi" w:hAnsiTheme="minorHAnsi"/>
          <w:highlight w:val="yellow"/>
        </w:rPr>
        <w:t>change its stance in the status quo</w:t>
      </w:r>
      <w:r w:rsidRPr="00B31A2D">
        <w:rPr>
          <w:rFonts w:asciiTheme="minorHAnsi" w:hAnsiTheme="minorHAnsi"/>
        </w:rPr>
        <w:t xml:space="preserve">. </w:t>
      </w:r>
    </w:p>
    <w:p w:rsidR="00A40AE1" w:rsidRPr="00B31A2D" w:rsidRDefault="00A40AE1" w:rsidP="00A40AE1">
      <w:pPr>
        <w:rPr>
          <w:rStyle w:val="Style13ptBold"/>
          <w:rFonts w:asciiTheme="minorHAnsi" w:hAnsiTheme="minorHAnsi"/>
        </w:rPr>
      </w:pPr>
      <w:r w:rsidRPr="00A40AE1">
        <w:rPr>
          <w:rStyle w:val="Style13ptBold"/>
          <w:rFonts w:asciiTheme="minorHAnsi" w:hAnsiTheme="minorHAnsi"/>
          <w:highlight w:val="cyan"/>
        </w:rPr>
        <w:t>Moran ‘15</w:t>
      </w:r>
    </w:p>
    <w:p w:rsidR="00A40AE1" w:rsidRPr="00B31A2D" w:rsidRDefault="00A40AE1" w:rsidP="00A40AE1">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rsidR="00A40AE1" w:rsidRPr="00B31A2D" w:rsidRDefault="00A40AE1" w:rsidP="00A40AE1">
      <w:pPr>
        <w:rPr>
          <w:rFonts w:asciiTheme="minorHAnsi" w:hAnsiTheme="minorHAnsi"/>
        </w:rPr>
      </w:pPr>
    </w:p>
    <w:p w:rsidR="00A40AE1" w:rsidRPr="00B31A2D" w:rsidRDefault="00A40AE1" w:rsidP="00A40AE1">
      <w:pPr>
        <w:rPr>
          <w:rStyle w:val="StyleUnderline"/>
          <w:rFonts w:asciiTheme="minorHAnsi" w:hAnsiTheme="minorHAnsi"/>
        </w:rPr>
      </w:pPr>
      <w:r w:rsidRPr="00B31A2D">
        <w:rPr>
          <w:rFonts w:asciiTheme="minorHAnsi" w:hAnsiTheme="minorHAnsi"/>
          <w:sz w:val="16"/>
        </w:rPr>
        <w:t xml:space="preserve">For more than a decade, </w:t>
      </w:r>
      <w:r w:rsidRPr="00A40AE1">
        <w:rPr>
          <w:rStyle w:val="StyleUnderline"/>
          <w:rFonts w:asciiTheme="minorHAnsi" w:hAnsiTheme="minorHAnsi"/>
          <w:highlight w:val="yellow"/>
        </w:rPr>
        <w:t xml:space="preserve">China has </w:t>
      </w:r>
      <w:r w:rsidRPr="00A40AE1">
        <w:rPr>
          <w:rStyle w:val="StyleUnderline"/>
          <w:rFonts w:asciiTheme="minorHAnsi" w:hAnsiTheme="minorHAnsi"/>
          <w:highlight w:val="cyan"/>
        </w:rPr>
        <w:t xml:space="preserve">complained about </w:t>
      </w:r>
      <w:r w:rsidRPr="00B31A2D">
        <w:rPr>
          <w:rStyle w:val="StyleUnderline"/>
          <w:rFonts w:asciiTheme="minorHAnsi" w:hAnsiTheme="minorHAnsi"/>
        </w:rPr>
        <w:t>what it maintains has been</w:t>
      </w:r>
      <w:r w:rsidRPr="00B31A2D">
        <w:rPr>
          <w:rFonts w:asciiTheme="minorHAnsi" w:hAnsiTheme="minorHAnsi"/>
          <w:sz w:val="16"/>
        </w:rPr>
        <w:t xml:space="preserve"> </w:t>
      </w:r>
      <w:r w:rsidRPr="00A40AE1">
        <w:rPr>
          <w:rStyle w:val="StyleUnderline"/>
          <w:rFonts w:asciiTheme="minorHAnsi" w:hAnsiTheme="minorHAnsi"/>
          <w:highlight w:val="cyan"/>
        </w:rPr>
        <w:t>a pattern of</w:t>
      </w:r>
      <w:r w:rsidRPr="00B31A2D">
        <w:rPr>
          <w:rFonts w:asciiTheme="minorHAnsi" w:hAnsiTheme="minorHAnsi"/>
          <w:sz w:val="16"/>
        </w:rPr>
        <w:t xml:space="preserve"> erratic and </w:t>
      </w:r>
      <w:r w:rsidRPr="00A40AE1">
        <w:rPr>
          <w:rStyle w:val="StyleUnderline"/>
          <w:rFonts w:asciiTheme="minorHAnsi" w:hAnsiTheme="minorHAnsi"/>
          <w:highlight w:val="cyan"/>
        </w:rPr>
        <w:t>politicized</w:t>
      </w:r>
      <w:r w:rsidRPr="00B31A2D">
        <w:rPr>
          <w:rStyle w:val="StyleUnderline"/>
          <w:rFonts w:asciiTheme="minorHAnsi" w:hAnsiTheme="minorHAnsi"/>
        </w:rPr>
        <w:t xml:space="preserve"> </w:t>
      </w:r>
      <w:r w:rsidRPr="00A40AE1">
        <w:rPr>
          <w:rStyle w:val="StyleUnderline"/>
          <w:rFonts w:asciiTheme="minorHAnsi" w:hAnsiTheme="minorHAnsi"/>
          <w:highlight w:val="yellow"/>
        </w:rPr>
        <w:t xml:space="preserve">treatment of Chinese investors when they </w:t>
      </w:r>
      <w:r w:rsidRPr="00A40AE1">
        <w:rPr>
          <w:rStyle w:val="StyleUnderline"/>
          <w:rFonts w:asciiTheme="minorHAnsi" w:hAnsiTheme="minorHAnsi"/>
          <w:highlight w:val="cyan"/>
        </w:rPr>
        <w:t>attempt to acquire US companies</w:t>
      </w:r>
      <w:r w:rsidRPr="00B31A2D">
        <w:rPr>
          <w:rFonts w:asciiTheme="minorHAnsi" w:hAnsiTheme="minorHAnsi"/>
          <w:sz w:val="16"/>
        </w:rPr>
        <w:t xml:space="preserve">- </w:t>
      </w:r>
      <w:r w:rsidRPr="00B31A2D">
        <w:rPr>
          <w:rStyle w:val="StyleUnderline"/>
          <w:rFonts w:asciiTheme="minorHAnsi" w:hAnsiTheme="minorHAnsi"/>
        </w:rPr>
        <w:t>Chinese authorities remain stung</w:t>
      </w:r>
      <w:r w:rsidRPr="00B31A2D">
        <w:rPr>
          <w:rFonts w:asciiTheme="minorHAnsi" w:hAnsiTheme="minorHAnsi"/>
          <w:sz w:val="16"/>
        </w:rPr>
        <w:t xml:space="preserve"> in particular </w:t>
      </w:r>
      <w:r w:rsidRPr="00B31A2D">
        <w:rPr>
          <w:rStyle w:val="StyleUnderline"/>
          <w:rFonts w:asciiTheme="minorHAnsi" w:hAnsiTheme="minorHAnsi"/>
        </w:rPr>
        <w:t>by the</w:t>
      </w:r>
      <w:r w:rsidRPr="00B31A2D">
        <w:rPr>
          <w:rFonts w:asciiTheme="minorHAnsi" w:hAnsiTheme="minorHAnsi"/>
          <w:sz w:val="16"/>
        </w:rPr>
        <w:t xml:space="preserve"> political </w:t>
      </w:r>
      <w:r w:rsidRPr="00B31A2D">
        <w:rPr>
          <w:rStyle w:val="StyleUnderline"/>
          <w:rFonts w:asciiTheme="minorHAnsi" w:hAnsiTheme="minorHAnsi"/>
        </w:rPr>
        <w:t>backlash in Washington</w:t>
      </w:r>
      <w:r w:rsidRPr="00B31A2D">
        <w:rPr>
          <w:rFonts w:asciiTheme="minorHAnsi" w:hAnsiTheme="minorHAnsi"/>
          <w:sz w:val="16"/>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sz w:val="16"/>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sz w:val="16"/>
        </w:rPr>
        <w:t xml:space="preserve"> Alt</w:t>
      </w:r>
      <w:r w:rsidRPr="00B31A2D">
        <w:rPr>
          <w:rStyle w:val="StyleUnderline"/>
          <w:rFonts w:asciiTheme="minorHAnsi" w:hAnsiTheme="minorHAnsi"/>
        </w:rPr>
        <w:t>hough the deal was aborted by politics,</w:t>
      </w:r>
      <w:r w:rsidRPr="00B31A2D">
        <w:rPr>
          <w:rFonts w:asciiTheme="minorHAnsi" w:hAnsiTheme="minorHAnsi"/>
          <w:sz w:val="16"/>
        </w:rPr>
        <w:t xml:space="preserve"> </w:t>
      </w:r>
      <w:r w:rsidRPr="00B31A2D">
        <w:rPr>
          <w:rStyle w:val="StyleUnderline"/>
          <w:rFonts w:asciiTheme="minorHAnsi" w:hAnsiTheme="minorHAnsi"/>
        </w:rPr>
        <w:t>and not any official finding of security concerns</w:t>
      </w:r>
      <w:r w:rsidRPr="00B31A2D">
        <w:rPr>
          <w:rFonts w:asciiTheme="minorHAnsi" w:hAnsiTheme="minorHAnsi"/>
          <w:sz w:val="16"/>
        </w:rPr>
        <w:t xml:space="preserve">, </w:t>
      </w:r>
      <w:r w:rsidRPr="00A40AE1">
        <w:rPr>
          <w:rStyle w:val="Emphasis"/>
          <w:rFonts w:asciiTheme="minorHAnsi" w:hAnsiTheme="minorHAnsi"/>
          <w:highlight w:val="yellow"/>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sz w:val="16"/>
        </w:rPr>
        <w:t xml:space="preserve"> (</w:t>
      </w:r>
      <w:r w:rsidRPr="00A40AE1">
        <w:rPr>
          <w:rStyle w:val="Emphasis"/>
          <w:rFonts w:asciiTheme="minorHAnsi" w:hAnsiTheme="minorHAnsi"/>
          <w:highlight w:val="cyan"/>
        </w:rPr>
        <w:t>CFIUS</w:t>
      </w:r>
      <w:r w:rsidRPr="00B31A2D">
        <w:rPr>
          <w:rFonts w:asciiTheme="minorHAnsi" w:hAnsiTheme="minorHAnsi"/>
          <w:sz w:val="16"/>
        </w:rPr>
        <w:t xml:space="preserve">) </w:t>
      </w:r>
      <w:r w:rsidRPr="00A40AE1">
        <w:rPr>
          <w:rStyle w:val="StyleUnderline"/>
          <w:rFonts w:asciiTheme="minorHAnsi" w:hAnsiTheme="minorHAnsi"/>
          <w:highlight w:val="cyan"/>
        </w:rPr>
        <w:t>as a focus of their criticism</w:t>
      </w:r>
      <w:r w:rsidRPr="00A40AE1">
        <w:rPr>
          <w:rStyle w:val="StyleUnderline"/>
          <w:rFonts w:asciiTheme="minorHAnsi" w:hAnsiTheme="minorHAnsi"/>
          <w:highlight w:val="yellow"/>
        </w:rPr>
        <w:t>.</w:t>
      </w:r>
      <w:r w:rsidRPr="00B31A2D">
        <w:rPr>
          <w:rStyle w:val="StyleUnderline"/>
          <w:rFonts w:asciiTheme="minorHAnsi" w:hAnsiTheme="minorHAnsi"/>
        </w:rPr>
        <w:t xml:space="preserve"> </w:t>
      </w:r>
      <w:r w:rsidRPr="00B31A2D">
        <w:rPr>
          <w:rFonts w:asciiTheme="minorHAnsi" w:hAnsiTheme="minorHAnsi"/>
          <w:sz w:val="16"/>
        </w:rPr>
        <w:t>T</w:t>
      </w:r>
      <w:r w:rsidRPr="00A40AE1">
        <w:rPr>
          <w:rStyle w:val="StyleUnderline"/>
          <w:rFonts w:asciiTheme="minorHAnsi" w:hAnsiTheme="minorHAnsi"/>
          <w:highlight w:val="yellow"/>
        </w:rPr>
        <w:t>he Chinese want the committee</w:t>
      </w:r>
      <w:r w:rsidRPr="00B31A2D">
        <w:rPr>
          <w:rFonts w:asciiTheme="minorHAnsi" w:hAnsiTheme="minorHAnsi"/>
          <w:sz w:val="16"/>
        </w:rPr>
        <w:t xml:space="preserve">, </w:t>
      </w:r>
      <w:r w:rsidRPr="00A40AE1">
        <w:rPr>
          <w:rStyle w:val="StyleUnderline"/>
          <w:rFonts w:asciiTheme="minorHAnsi" w:hAnsiTheme="minorHAnsi"/>
          <w:highlight w:val="yellow"/>
        </w:rPr>
        <w:t>a</w:t>
      </w:r>
      <w:r w:rsidRPr="00B31A2D">
        <w:rPr>
          <w:rFonts w:asciiTheme="minorHAnsi" w:hAnsiTheme="minorHAnsi"/>
          <w:sz w:val="16"/>
        </w:rPr>
        <w:t xml:space="preserve">n interagency </w:t>
      </w:r>
      <w:r w:rsidRPr="00A40AE1">
        <w:rPr>
          <w:rStyle w:val="StyleUnderline"/>
          <w:rFonts w:asciiTheme="minorHAnsi" w:hAnsiTheme="minorHAnsi"/>
          <w:highlight w:val="cyan"/>
        </w:rPr>
        <w:t>group that reviews foreign acquisitions</w:t>
      </w:r>
      <w:r w:rsidRPr="00B31A2D">
        <w:rPr>
          <w:rFonts w:asciiTheme="minorHAnsi" w:hAnsiTheme="minorHAnsi"/>
          <w:sz w:val="16"/>
        </w:rPr>
        <w:t xml:space="preserve"> of US companies for possible threats to the national security of the United States, </w:t>
      </w:r>
      <w:r w:rsidRPr="00A40AE1">
        <w:rPr>
          <w:rStyle w:val="StyleUnderline"/>
          <w:rFonts w:asciiTheme="minorHAnsi" w:hAnsiTheme="minorHAnsi"/>
          <w:highlight w:val="yellow"/>
        </w:rPr>
        <w:t>to be more</w:t>
      </w:r>
      <w:r w:rsidRPr="00B31A2D">
        <w:rPr>
          <w:rStyle w:val="StyleUnderline"/>
          <w:rFonts w:asciiTheme="minorHAnsi" w:hAnsiTheme="minorHAnsi"/>
        </w:rPr>
        <w:t xml:space="preserve"> </w:t>
      </w:r>
      <w:r w:rsidRPr="00B31A2D">
        <w:rPr>
          <w:rFonts w:asciiTheme="minorHAnsi" w:hAnsiTheme="minorHAnsi"/>
          <w:sz w:val="16"/>
        </w:rPr>
        <w:t xml:space="preserve">open and </w:t>
      </w:r>
      <w:r w:rsidRPr="00A40AE1">
        <w:rPr>
          <w:rStyle w:val="StyleUnderline"/>
          <w:rFonts w:asciiTheme="minorHAnsi" w:hAnsiTheme="minorHAnsi"/>
          <w:highlight w:val="yellow"/>
        </w:rPr>
        <w:t>transparent</w:t>
      </w:r>
      <w:r w:rsidRPr="00B31A2D">
        <w:rPr>
          <w:rFonts w:asciiTheme="minorHAnsi" w:hAnsiTheme="minorHAnsi"/>
          <w:sz w:val="16"/>
        </w:rPr>
        <w:t xml:space="preserve"> in its rulings </w:t>
      </w:r>
      <w:r w:rsidRPr="00A40AE1">
        <w:rPr>
          <w:rStyle w:val="StyleUnderline"/>
          <w:rFonts w:asciiTheme="minorHAnsi" w:hAnsiTheme="minorHAnsi"/>
          <w:highlight w:val="yellow"/>
        </w:rPr>
        <w:t xml:space="preserve">and to not discriminate </w:t>
      </w:r>
      <w:r w:rsidRPr="00A40AE1">
        <w:rPr>
          <w:rStyle w:val="StyleUnderline"/>
          <w:rFonts w:asciiTheme="minorHAnsi" w:hAnsiTheme="minorHAnsi"/>
          <w:highlight w:val="cyan"/>
        </w:rPr>
        <w:t>against Chinese firms</w:t>
      </w:r>
      <w:r w:rsidRPr="00B31A2D">
        <w:rPr>
          <w:rFonts w:asciiTheme="minorHAnsi" w:hAnsiTheme="minorHAnsi"/>
          <w:sz w:val="16"/>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A40AE1">
        <w:rPr>
          <w:rStyle w:val="StyleUnderline"/>
          <w:rFonts w:asciiTheme="minorHAnsi" w:hAnsiTheme="minorHAnsi"/>
          <w:highlight w:val="yellow"/>
        </w:rPr>
        <w:t>Discussions with the Chinese about</w:t>
      </w:r>
      <w:r w:rsidRPr="00B31A2D">
        <w:rPr>
          <w:rFonts w:asciiTheme="minorHAnsi" w:hAnsiTheme="minorHAnsi"/>
          <w:sz w:val="16"/>
        </w:rPr>
        <w:t xml:space="preserve"> addressing </w:t>
      </w:r>
      <w:r w:rsidRPr="00A40AE1">
        <w:rPr>
          <w:rStyle w:val="StyleUnderline"/>
          <w:rFonts w:asciiTheme="minorHAnsi" w:hAnsiTheme="minorHAnsi"/>
          <w:highlight w:val="yellow"/>
        </w:rPr>
        <w:t>their demands</w:t>
      </w:r>
      <w:r w:rsidRPr="00B31A2D">
        <w:rPr>
          <w:rFonts w:asciiTheme="minorHAnsi" w:hAnsiTheme="minorHAnsi"/>
          <w:sz w:val="16"/>
        </w:rPr>
        <w:t xml:space="preserve"> </w:t>
      </w:r>
      <w:r w:rsidRPr="00A40AE1">
        <w:rPr>
          <w:rStyle w:val="StyleUnderline"/>
          <w:rFonts w:asciiTheme="minorHAnsi" w:hAnsiTheme="minorHAnsi"/>
          <w:highlight w:val="cyan"/>
        </w:rPr>
        <w:t xml:space="preserve">have been </w:t>
      </w:r>
      <w:r w:rsidRPr="00A40AE1">
        <w:rPr>
          <w:rStyle w:val="Emphasis"/>
          <w:rFonts w:asciiTheme="minorHAnsi" w:hAnsiTheme="minorHAnsi"/>
          <w:highlight w:val="cyan"/>
        </w:rPr>
        <w:t>a major part</w:t>
      </w:r>
      <w:r w:rsidRPr="00A40AE1">
        <w:rPr>
          <w:rFonts w:asciiTheme="minorHAnsi" w:hAnsiTheme="minorHAnsi"/>
          <w:sz w:val="16"/>
          <w:highlight w:val="cyan"/>
        </w:rPr>
        <w:t xml:space="preserve"> </w:t>
      </w:r>
      <w:r w:rsidRPr="00A40AE1">
        <w:rPr>
          <w:rStyle w:val="StyleUnderline"/>
          <w:rFonts w:asciiTheme="minorHAnsi" w:hAnsiTheme="minorHAnsi"/>
          <w:highlight w:val="cyan"/>
        </w:rPr>
        <w:t>of negotiations on a</w:t>
      </w:r>
      <w:r w:rsidRPr="00B31A2D">
        <w:rPr>
          <w:rFonts w:asciiTheme="minorHAnsi" w:hAnsiTheme="minorHAnsi"/>
          <w:sz w:val="16"/>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sz w:val="16"/>
        </w:rPr>
        <w:t xml:space="preserve"> (</w:t>
      </w:r>
      <w:r w:rsidRPr="00A40AE1">
        <w:rPr>
          <w:rStyle w:val="Emphasis"/>
          <w:rFonts w:asciiTheme="minorHAnsi" w:hAnsiTheme="minorHAnsi"/>
          <w:highlight w:val="cyan"/>
        </w:rPr>
        <w:t>BIT</w:t>
      </w:r>
      <w:r w:rsidRPr="00B31A2D">
        <w:rPr>
          <w:rFonts w:asciiTheme="minorHAnsi" w:hAnsiTheme="minorHAnsi"/>
          <w:sz w:val="16"/>
        </w:rPr>
        <w:t xml:space="preserve">), </w:t>
      </w:r>
      <w:r w:rsidRPr="00A40AE1">
        <w:rPr>
          <w:rStyle w:val="StyleUnderline"/>
          <w:rFonts w:asciiTheme="minorHAnsi" w:hAnsiTheme="minorHAnsi"/>
          <w:highlight w:val="yellow"/>
        </w:rPr>
        <w:t>but</w:t>
      </w:r>
      <w:r w:rsidRPr="00B31A2D">
        <w:rPr>
          <w:rFonts w:asciiTheme="minorHAnsi" w:hAnsiTheme="minorHAnsi"/>
          <w:sz w:val="16"/>
        </w:rPr>
        <w:t xml:space="preserve"> as of September 2015, </w:t>
      </w:r>
      <w:r w:rsidRPr="00A40AE1">
        <w:rPr>
          <w:rStyle w:val="StyleUnderline"/>
          <w:rFonts w:asciiTheme="minorHAnsi" w:hAnsiTheme="minorHAnsi"/>
          <w:highlight w:val="cyan"/>
        </w:rPr>
        <w:t>progress on the issue has stalled</w:t>
      </w:r>
      <w:r w:rsidRPr="00B31A2D">
        <w:rPr>
          <w:rFonts w:asciiTheme="minorHAnsi" w:hAnsiTheme="minorHAnsi"/>
          <w:sz w:val="16"/>
        </w:rPr>
        <w:t xml:space="preserve"> despite efforts to complete agreement at the time of the visit of President Xi Jinping to Washington and Seattle. </w:t>
      </w:r>
      <w:r w:rsidRPr="00A40AE1">
        <w:rPr>
          <w:rStyle w:val="StyleUnderline"/>
          <w:rFonts w:asciiTheme="minorHAnsi" w:hAnsiTheme="minorHAnsi"/>
          <w:highlight w:val="yellow"/>
        </w:rPr>
        <w:t>It has become</w:t>
      </w:r>
      <w:r w:rsidRPr="00B31A2D">
        <w:rPr>
          <w:rFonts w:asciiTheme="minorHAnsi" w:hAnsiTheme="minorHAnsi"/>
          <w:sz w:val="16"/>
        </w:rPr>
        <w:t xml:space="preserve"> increasingly </w:t>
      </w:r>
      <w:r w:rsidRPr="00A40AE1">
        <w:rPr>
          <w:rStyle w:val="StyleUnderline"/>
          <w:rFonts w:asciiTheme="minorHAnsi" w:hAnsiTheme="minorHAnsi"/>
          <w:highlight w:val="yellow"/>
        </w:rPr>
        <w:t>apparent that the U</w:t>
      </w:r>
      <w:r w:rsidRPr="00B31A2D">
        <w:rPr>
          <w:rFonts w:asciiTheme="minorHAnsi" w:hAnsiTheme="minorHAnsi"/>
          <w:sz w:val="16"/>
        </w:rPr>
        <w:t xml:space="preserve">nited </w:t>
      </w:r>
      <w:r w:rsidRPr="00A40AE1">
        <w:rPr>
          <w:rStyle w:val="StyleUnderline"/>
          <w:rFonts w:asciiTheme="minorHAnsi" w:hAnsiTheme="minorHAnsi"/>
          <w:highlight w:val="yellow"/>
        </w:rPr>
        <w:t>S</w:t>
      </w:r>
      <w:r w:rsidRPr="00B31A2D">
        <w:rPr>
          <w:rFonts w:asciiTheme="minorHAnsi" w:hAnsiTheme="minorHAnsi"/>
          <w:sz w:val="16"/>
        </w:rPr>
        <w:t xml:space="preserve">tates </w:t>
      </w:r>
      <w:r w:rsidRPr="00A40AE1">
        <w:rPr>
          <w:rStyle w:val="StyleUnderline"/>
          <w:rFonts w:asciiTheme="minorHAnsi" w:hAnsiTheme="minorHAnsi"/>
          <w:highlight w:val="yellow"/>
        </w:rPr>
        <w:t xml:space="preserve">is not prepared to change CFIUS's </w:t>
      </w:r>
      <w:r w:rsidRPr="00B31A2D">
        <w:rPr>
          <w:rFonts w:asciiTheme="minorHAnsi" w:hAnsiTheme="minorHAnsi"/>
          <w:sz w:val="16"/>
        </w:rPr>
        <w:t xml:space="preserve">substantive </w:t>
      </w:r>
      <w:r w:rsidRPr="00A40AE1">
        <w:rPr>
          <w:rStyle w:val="StyleUnderline"/>
          <w:rFonts w:asciiTheme="minorHAnsi" w:hAnsiTheme="minorHAnsi"/>
          <w:highlight w:val="cyan"/>
        </w:rPr>
        <w:t>procedures as China wants</w:t>
      </w:r>
      <w:r w:rsidRPr="00A40AE1">
        <w:rPr>
          <w:rStyle w:val="StyleUnderline"/>
          <w:rFonts w:asciiTheme="minorHAnsi" w:hAnsiTheme="minorHAnsi"/>
          <w:highlight w:val="yellow"/>
        </w:rPr>
        <w:t>.</w:t>
      </w:r>
    </w:p>
    <w:p w:rsidR="00A40AE1" w:rsidRPr="00B31A2D" w:rsidRDefault="00A40AE1" w:rsidP="00A40AE1">
      <w:pPr>
        <w:rPr>
          <w:rFonts w:asciiTheme="minorHAnsi" w:hAnsiTheme="minorHAnsi"/>
        </w:rPr>
      </w:pPr>
    </w:p>
    <w:p w:rsidR="00A40AE1" w:rsidRPr="00B31A2D" w:rsidRDefault="00F85852" w:rsidP="00A40AE1">
      <w:pPr>
        <w:pStyle w:val="Heading3"/>
        <w:rPr>
          <w:rFonts w:asciiTheme="minorHAnsi" w:hAnsiTheme="minorHAnsi"/>
        </w:rPr>
      </w:pPr>
      <w:r>
        <w:rPr>
          <w:rFonts w:asciiTheme="minorHAnsi" w:hAnsiTheme="minorHAnsi"/>
        </w:rPr>
        <w:t>Relations Advantage</w:t>
      </w:r>
    </w:p>
    <w:p w:rsidR="00A40AE1" w:rsidRPr="00B31A2D" w:rsidRDefault="00A40AE1" w:rsidP="00A40AE1">
      <w:pPr>
        <w:pStyle w:val="Heading4"/>
        <w:rPr>
          <w:rFonts w:asciiTheme="minorHAnsi" w:hAnsiTheme="minorHAnsi"/>
        </w:rPr>
      </w:pPr>
      <w:r w:rsidRPr="00F85852">
        <w:rPr>
          <w:rFonts w:asciiTheme="minorHAnsi" w:hAnsiTheme="minorHAnsi"/>
          <w:highlight w:val="yellow"/>
        </w:rPr>
        <w:t>Contention Two</w:t>
      </w:r>
      <w:r w:rsidRPr="00B31A2D">
        <w:rPr>
          <w:rFonts w:asciiTheme="minorHAnsi" w:hAnsiTheme="minorHAnsi"/>
        </w:rPr>
        <w:t xml:space="preserve"> - </w:t>
      </w:r>
      <w:r w:rsidRPr="00F85852">
        <w:rPr>
          <w:rFonts w:asciiTheme="minorHAnsi" w:hAnsiTheme="minorHAnsi"/>
          <w:highlight w:val="cyan"/>
        </w:rPr>
        <w:t>Relations</w:t>
      </w:r>
    </w:p>
    <w:p w:rsidR="00A40AE1" w:rsidRPr="00B31A2D" w:rsidRDefault="00A40AE1" w:rsidP="00A40AE1">
      <w:pPr>
        <w:rPr>
          <w:rFonts w:asciiTheme="minorHAnsi" w:hAnsiTheme="minorHAnsi"/>
        </w:rPr>
      </w:pPr>
      <w:r w:rsidRPr="00B31A2D">
        <w:rPr>
          <w:rFonts w:asciiTheme="minorHAnsi" w:hAnsiTheme="minorHAnsi"/>
        </w:rPr>
        <w:t xml:space="preserve"> </w:t>
      </w:r>
    </w:p>
    <w:p w:rsidR="00A40AE1" w:rsidRPr="00B31A2D" w:rsidRDefault="00A40AE1" w:rsidP="00A40AE1">
      <w:pPr>
        <w:pStyle w:val="Heading4"/>
        <w:rPr>
          <w:rFonts w:asciiTheme="minorHAnsi" w:hAnsiTheme="minorHAnsi"/>
        </w:rPr>
      </w:pPr>
      <w:r w:rsidRPr="00F85852">
        <w:rPr>
          <w:rFonts w:asciiTheme="minorHAnsi" w:hAnsiTheme="minorHAnsi"/>
          <w:highlight w:val="cyan"/>
        </w:rPr>
        <w:t>Absent change</w:t>
      </w:r>
      <w:r w:rsidRPr="00B31A2D">
        <w:rPr>
          <w:rFonts w:asciiTheme="minorHAnsi" w:hAnsiTheme="minorHAnsi"/>
        </w:rPr>
        <w:t xml:space="preserve">, </w:t>
      </w:r>
      <w:r w:rsidRPr="00F85852">
        <w:rPr>
          <w:rFonts w:asciiTheme="minorHAnsi" w:hAnsiTheme="minorHAnsi"/>
          <w:highlight w:val="yellow"/>
        </w:rPr>
        <w:t>US-Sino ties will spiral</w:t>
      </w:r>
      <w:r w:rsidRPr="00B31A2D">
        <w:rPr>
          <w:rFonts w:asciiTheme="minorHAnsi" w:hAnsiTheme="minorHAnsi"/>
        </w:rPr>
        <w:t xml:space="preserve"> </w:t>
      </w:r>
      <w:r w:rsidRPr="00F85852">
        <w:rPr>
          <w:rFonts w:asciiTheme="minorHAnsi" w:hAnsiTheme="minorHAnsi"/>
          <w:highlight w:val="cyan"/>
        </w:rPr>
        <w:t>to great power conflict</w:t>
      </w:r>
      <w:r w:rsidRPr="00B31A2D">
        <w:rPr>
          <w:rFonts w:asciiTheme="minorHAnsi" w:hAnsiTheme="minorHAnsi"/>
        </w:rPr>
        <w:t xml:space="preserve"> </w:t>
      </w:r>
      <w:r w:rsidRPr="00F85852">
        <w:rPr>
          <w:rFonts w:asciiTheme="minorHAnsi" w:hAnsiTheme="minorHAnsi"/>
          <w:highlight w:val="yellow"/>
        </w:rPr>
        <w:t>in the short-term</w:t>
      </w:r>
      <w:r w:rsidRPr="00B31A2D">
        <w:rPr>
          <w:rFonts w:asciiTheme="minorHAnsi" w:hAnsiTheme="minorHAnsi"/>
        </w:rPr>
        <w:t xml:space="preserve"> – </w:t>
      </w:r>
      <w:r w:rsidRPr="00F85852">
        <w:rPr>
          <w:rFonts w:asciiTheme="minorHAnsi" w:hAnsiTheme="minorHAnsi"/>
          <w:highlight w:val="cyan"/>
        </w:rPr>
        <w:t>a BIT is</w:t>
      </w:r>
      <w:r w:rsidRPr="00B31A2D">
        <w:rPr>
          <w:rFonts w:asciiTheme="minorHAnsi" w:hAnsiTheme="minorHAnsi"/>
        </w:rPr>
        <w:t xml:space="preserve"> </w:t>
      </w:r>
      <w:r w:rsidRPr="00F85852">
        <w:rPr>
          <w:rFonts w:asciiTheme="minorHAnsi" w:hAnsiTheme="minorHAnsi"/>
          <w:i/>
          <w:highlight w:val="yellow"/>
          <w:u w:val="single"/>
        </w:rPr>
        <w:t>the most important variable</w:t>
      </w:r>
      <w:r w:rsidRPr="00B31A2D">
        <w:rPr>
          <w:rFonts w:asciiTheme="minorHAnsi" w:hAnsiTheme="minorHAnsi"/>
        </w:rPr>
        <w:t xml:space="preserve"> </w:t>
      </w:r>
      <w:r w:rsidRPr="00F85852">
        <w:rPr>
          <w:rFonts w:asciiTheme="minorHAnsi" w:hAnsiTheme="minorHAnsi"/>
          <w:highlight w:val="cyan"/>
        </w:rPr>
        <w:t>to solve</w:t>
      </w:r>
      <w:r w:rsidRPr="00B31A2D">
        <w:rPr>
          <w:rFonts w:asciiTheme="minorHAnsi" w:hAnsiTheme="minorHAnsi"/>
        </w:rPr>
        <w:t>.</w:t>
      </w:r>
    </w:p>
    <w:p w:rsidR="00A40AE1" w:rsidRPr="00B31A2D" w:rsidRDefault="00A40AE1" w:rsidP="00A40AE1">
      <w:pPr>
        <w:rPr>
          <w:rStyle w:val="Style13ptBold"/>
          <w:rFonts w:asciiTheme="minorHAnsi" w:hAnsiTheme="minorHAnsi"/>
        </w:rPr>
      </w:pPr>
      <w:r w:rsidRPr="00F85852">
        <w:rPr>
          <w:rStyle w:val="Style13ptBold"/>
          <w:rFonts w:asciiTheme="minorHAnsi" w:hAnsiTheme="minorHAnsi"/>
          <w:highlight w:val="yellow"/>
        </w:rPr>
        <w:t>Zhang ‘15</w:t>
      </w:r>
    </w:p>
    <w:p w:rsidR="00A40AE1" w:rsidRPr="00B31A2D" w:rsidRDefault="00A40AE1" w:rsidP="00A40AE1">
      <w:pPr>
        <w:rPr>
          <w:rFonts w:asciiTheme="minorHAnsi" w:hAnsiTheme="minorHAnsi"/>
          <w:sz w:val="18"/>
          <w:szCs w:val="18"/>
        </w:rPr>
      </w:pPr>
      <w:r w:rsidRPr="00B31A2D">
        <w:rPr>
          <w:rFonts w:asciiTheme="minorHAnsi" w:hAnsiTheme="minorHAnsi"/>
          <w:sz w:val="18"/>
          <w:szCs w:val="18"/>
        </w:rPr>
        <w:t xml:space="preserve">Chin </w:t>
      </w:r>
      <w:proofErr w:type="spellStart"/>
      <w:r w:rsidRPr="00B31A2D">
        <w:rPr>
          <w:rFonts w:asciiTheme="minorHAnsi" w:hAnsiTheme="minorHAnsi"/>
          <w:sz w:val="18"/>
          <w:szCs w:val="18"/>
        </w:rPr>
        <w:t>Chin</w:t>
      </w:r>
      <w:proofErr w:type="spellEnd"/>
      <w:r w:rsidRPr="00B31A2D">
        <w:rPr>
          <w:rFonts w:asciiTheme="minorHAnsi" w:hAnsiTheme="minorHAnsi"/>
          <w:sz w:val="18"/>
          <w:szCs w:val="18"/>
        </w:rPr>
        <w:t xml:space="preserve">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sz w:val="14"/>
        </w:rPr>
      </w:pPr>
      <w:r w:rsidRPr="00A40AE1">
        <w:rPr>
          <w:rStyle w:val="StyleUnderline"/>
          <w:rFonts w:asciiTheme="minorHAnsi" w:hAnsiTheme="minorHAnsi"/>
          <w:highlight w:val="yellow"/>
        </w:rPr>
        <w:t xml:space="preserve">Whenever </w:t>
      </w:r>
      <w:r w:rsidRPr="00F85852">
        <w:rPr>
          <w:rStyle w:val="StyleUnderline"/>
          <w:rFonts w:asciiTheme="minorHAnsi" w:hAnsiTheme="minorHAnsi"/>
          <w:highlight w:val="cyan"/>
        </w:rPr>
        <w:t xml:space="preserve">interests between states </w:t>
      </w:r>
      <w:r w:rsidRPr="00A40AE1">
        <w:rPr>
          <w:rStyle w:val="StyleUnderline"/>
          <w:rFonts w:asciiTheme="minorHAnsi" w:hAnsiTheme="minorHAnsi"/>
          <w:highlight w:val="yellow"/>
        </w:rPr>
        <w:t>get convoluted</w:t>
      </w:r>
      <w:r w:rsidRPr="00B31A2D">
        <w:rPr>
          <w:rFonts w:asciiTheme="minorHAnsi" w:hAnsiTheme="minorHAnsi"/>
          <w:sz w:val="14"/>
        </w:rPr>
        <w:t xml:space="preserve">, </w:t>
      </w:r>
      <w:r w:rsidRPr="00F85852">
        <w:rPr>
          <w:rStyle w:val="StyleUnderline"/>
          <w:rFonts w:asciiTheme="minorHAnsi" w:hAnsiTheme="minorHAnsi"/>
          <w:highlight w:val="cyan"/>
        </w:rPr>
        <w:t xml:space="preserve">scholars seize the </w:t>
      </w:r>
      <w:r w:rsidRPr="00A40AE1">
        <w:rPr>
          <w:rStyle w:val="StyleUnderline"/>
          <w:rFonts w:asciiTheme="minorHAnsi" w:hAnsiTheme="minorHAnsi"/>
          <w:highlight w:val="yellow"/>
        </w:rPr>
        <w:t>opportunity to march</w:t>
      </w:r>
      <w:r w:rsidRPr="00B31A2D">
        <w:rPr>
          <w:rFonts w:asciiTheme="minorHAnsi" w:hAnsiTheme="minorHAnsi"/>
          <w:sz w:val="14"/>
        </w:rPr>
        <w:t xml:space="preserve"> ambitiously </w:t>
      </w:r>
      <w:r w:rsidRPr="00A40AE1">
        <w:rPr>
          <w:rStyle w:val="StyleUnderline"/>
          <w:rFonts w:asciiTheme="minorHAnsi" w:hAnsiTheme="minorHAnsi"/>
          <w:highlight w:val="yellow"/>
        </w:rPr>
        <w:t xml:space="preserve">toward </w:t>
      </w:r>
      <w:r w:rsidRPr="00A40AE1">
        <w:rPr>
          <w:rStyle w:val="Emphasis"/>
          <w:rFonts w:asciiTheme="minorHAnsi" w:hAnsiTheme="minorHAnsi"/>
          <w:highlight w:val="yellow"/>
        </w:rPr>
        <w:t xml:space="preserve">long-term </w:t>
      </w:r>
      <w:r w:rsidRPr="00F85852">
        <w:rPr>
          <w:rStyle w:val="Emphasis"/>
          <w:rFonts w:asciiTheme="minorHAnsi" w:hAnsiTheme="minorHAnsi"/>
          <w:highlight w:val="cyan"/>
        </w:rPr>
        <w:t>relationship-</w:t>
      </w:r>
      <w:r w:rsidRPr="00F85852">
        <w:rPr>
          <w:rStyle w:val="StyleUnderline"/>
          <w:rFonts w:asciiTheme="minorHAnsi" w:hAnsiTheme="minorHAnsi"/>
          <w:highlight w:val="cyan"/>
        </w:rPr>
        <w:t>building</w:t>
      </w:r>
      <w:r w:rsidRPr="00A40AE1">
        <w:rPr>
          <w:rStyle w:val="StyleUnderline"/>
          <w:rFonts w:asciiTheme="minorHAnsi" w:hAnsiTheme="minorHAnsi"/>
          <w:highlight w:val="yellow"/>
        </w:rPr>
        <w:t>.</w:t>
      </w:r>
      <w:r w:rsidRPr="00B31A2D">
        <w:rPr>
          <w:rFonts w:asciiTheme="minorHAnsi" w:hAnsiTheme="minorHAnsi"/>
          <w:sz w:val="14"/>
        </w:rPr>
        <w:t xml:space="preserve"> </w:t>
      </w:r>
      <w:r w:rsidRPr="00A40AE1">
        <w:rPr>
          <w:rStyle w:val="StyleUnderline"/>
          <w:rFonts w:asciiTheme="minorHAnsi" w:hAnsiTheme="minorHAnsi"/>
          <w:highlight w:val="yellow"/>
        </w:rPr>
        <w:t>They do so under the assumption that the best way to avoid great-power conflict</w:t>
      </w:r>
      <w:r w:rsidRPr="00B31A2D">
        <w:rPr>
          <w:rFonts w:asciiTheme="minorHAnsi" w:hAnsiTheme="minorHAnsi"/>
          <w:sz w:val="14"/>
        </w:rPr>
        <w:t xml:space="preserve"> </w:t>
      </w:r>
      <w:r w:rsidRPr="00A40AE1">
        <w:rPr>
          <w:rStyle w:val="StyleUnderline"/>
          <w:rFonts w:asciiTheme="minorHAnsi" w:hAnsiTheme="minorHAnsi"/>
          <w:highlight w:val="yellow"/>
        </w:rPr>
        <w:t>is</w:t>
      </w:r>
      <w:r w:rsidRPr="00B31A2D">
        <w:rPr>
          <w:rFonts w:asciiTheme="minorHAnsi" w:hAnsiTheme="minorHAnsi"/>
          <w:sz w:val="14"/>
        </w:rPr>
        <w:t xml:space="preserve"> by </w:t>
      </w:r>
      <w:r w:rsidRPr="00F85852">
        <w:rPr>
          <w:rStyle w:val="StyleUnderline"/>
          <w:rFonts w:asciiTheme="minorHAnsi" w:hAnsiTheme="minorHAnsi"/>
          <w:highlight w:val="cyan"/>
        </w:rPr>
        <w:t>emphasizing mutual interests in the long run</w:t>
      </w:r>
      <w:r w:rsidRPr="00A40AE1">
        <w:rPr>
          <w:rStyle w:val="StyleUnderline"/>
          <w:rFonts w:asciiTheme="minorHAnsi" w:hAnsiTheme="minorHAnsi"/>
          <w:highlight w:val="yellow"/>
        </w:rPr>
        <w:t>.</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A40AE1">
        <w:rPr>
          <w:rStyle w:val="StyleUnderline"/>
          <w:rFonts w:asciiTheme="minorHAnsi" w:hAnsiTheme="minorHAnsi"/>
          <w:highlight w:val="yellow"/>
        </w:rPr>
        <w:t xml:space="preserve">too forward-looking an approach can easily diverge from the core issues </w:t>
      </w:r>
      <w:r w:rsidRPr="00A40AE1">
        <w:rPr>
          <w:rStyle w:val="Emphasis"/>
          <w:rFonts w:asciiTheme="minorHAnsi" w:hAnsiTheme="minorHAnsi"/>
          <w:highlight w:val="yellow"/>
        </w:rPr>
        <w:t>at present,</w:t>
      </w:r>
      <w:r w:rsidRPr="00B31A2D">
        <w:rPr>
          <w:rFonts w:asciiTheme="minorHAnsi" w:hAnsiTheme="minorHAnsi"/>
          <w:sz w:val="14"/>
        </w:rPr>
        <w:t xml:space="preserve"> </w:t>
      </w:r>
      <w:r w:rsidRPr="00F85852">
        <w:rPr>
          <w:rStyle w:val="StyleUnderline"/>
          <w:rFonts w:asciiTheme="minorHAnsi" w:hAnsiTheme="minorHAnsi"/>
          <w:highlight w:val="cya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Cronkleton's</w:t>
      </w:r>
      <w:proofErr w:type="spellEnd"/>
      <w:r w:rsidRPr="00B31A2D">
        <w:rPr>
          <w:rFonts w:asciiTheme="minorHAnsi" w:hAnsiTheme="minorHAnsi"/>
          <w:sz w:val="14"/>
        </w:rPr>
        <w:t xml:space="preserve"> "Remapping China-United States Relations" offers hopeful cooperative ventures </w:t>
      </w:r>
      <w:r w:rsidRPr="00A40AE1">
        <w:rPr>
          <w:rStyle w:val="Emphasis"/>
          <w:rFonts w:asciiTheme="minorHAnsi" w:hAnsiTheme="minorHAnsi"/>
          <w:highlight w:val="yellow"/>
        </w:rPr>
        <w:t>rather than pragmatic solutions to prevent a negative spiral in Sino-American relations.</w:t>
      </w:r>
      <w:r w:rsidRPr="00B31A2D">
        <w:rPr>
          <w:rStyle w:val="Emphasis"/>
          <w:rFonts w:asciiTheme="minorHAnsi" w:hAnsiTheme="minorHAnsi"/>
        </w:rPr>
        <w:t xml:space="preserve"> </w:t>
      </w:r>
      <w:r w:rsidRPr="00F85852">
        <w:rPr>
          <w:rStyle w:val="StyleUnderline"/>
          <w:rFonts w:asciiTheme="minorHAnsi" w:hAnsiTheme="minorHAnsi"/>
          <w:highlight w:val="cyan"/>
        </w:rPr>
        <w:t xml:space="preserve">The authors fashion opportunities for collaboration in the </w:t>
      </w:r>
      <w:r w:rsidRPr="00F85852">
        <w:rPr>
          <w:rStyle w:val="Emphasis"/>
          <w:rFonts w:asciiTheme="minorHAnsi" w:hAnsiTheme="minorHAnsi"/>
          <w:highlight w:val="cyan"/>
        </w:rPr>
        <w:t>defense and social realms</w:t>
      </w:r>
      <w:r w:rsidRPr="00B31A2D">
        <w:rPr>
          <w:rFonts w:asciiTheme="minorHAnsi" w:hAnsiTheme="minorHAnsi"/>
          <w:sz w:val="14"/>
        </w:rPr>
        <w:t xml:space="preserve"> to diversify the existing economics-heavy approach and </w:t>
      </w:r>
      <w:r w:rsidRPr="00F85852">
        <w:rPr>
          <w:rStyle w:val="StyleUnderline"/>
          <w:rFonts w:asciiTheme="minorHAnsi" w:hAnsiTheme="minorHAnsi"/>
          <w:highlight w:val="cyan"/>
        </w:rPr>
        <w:t>to reduce mistrust</w:t>
      </w:r>
      <w:r w:rsidRPr="00A40AE1">
        <w:rPr>
          <w:rStyle w:val="StyleUnderline"/>
          <w:rFonts w:asciiTheme="minorHAnsi" w:hAnsiTheme="minorHAnsi"/>
          <w:highlight w:val="yellow"/>
        </w:rPr>
        <w: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w:t>
      </w:r>
      <w:proofErr w:type="spellStart"/>
      <w:r w:rsidRPr="00B31A2D">
        <w:rPr>
          <w:rFonts w:asciiTheme="minorHAnsi" w:hAnsiTheme="minorHAnsi"/>
          <w:sz w:val="14"/>
        </w:rPr>
        <w:t>Kflfe</w:t>
      </w:r>
      <w:proofErr w:type="spellEnd"/>
      <w:r w:rsidRPr="00B31A2D">
        <w:rPr>
          <w:rFonts w:asciiTheme="minorHAnsi" w:hAnsiTheme="minorHAnsi"/>
          <w:sz w:val="14"/>
        </w:rPr>
        <w:t>), Attract the EU (</w:t>
      </w:r>
      <w:proofErr w:type="spellStart"/>
      <w:r w:rsidRPr="00B31A2D">
        <w:rPr>
          <w:rFonts w:asciiTheme="minorHAnsi" w:hAnsiTheme="minorHAnsi"/>
          <w:sz w:val="14"/>
        </w:rPr>
        <w:t>fegfc</w:t>
      </w:r>
      <w:proofErr w:type="spellEnd"/>
      <w:r w:rsidRPr="00B31A2D">
        <w:rPr>
          <w:rFonts w:asciiTheme="minorHAnsi" w:hAnsiTheme="minorHAnsi"/>
          <w:sz w:val="14"/>
        </w:rPr>
        <w:t xml:space="preserve">),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w:t>
      </w:r>
      <w:proofErr w:type="spellEnd"/>
      <w:r w:rsidRPr="00B31A2D">
        <w:rPr>
          <w:rFonts w:asciiTheme="minorHAnsi" w:hAnsiTheme="minorHAnsi"/>
          <w:sz w:val="14"/>
        </w:rPr>
        <w:t xml:space="preserve">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F85852">
        <w:rPr>
          <w:rStyle w:val="StyleUnderline"/>
          <w:rFonts w:asciiTheme="minorHAnsi" w:hAnsiTheme="minorHAnsi"/>
          <w:highlight w:val="cyan"/>
        </w:rPr>
        <w:t>In contrast to the defense</w:t>
      </w:r>
      <w:r w:rsidRPr="00A40AE1">
        <w:rPr>
          <w:rStyle w:val="StyleUnderline"/>
          <w:rFonts w:asciiTheme="minorHAnsi" w:hAnsiTheme="minorHAnsi"/>
          <w:highlight w:val="yellow"/>
        </w:rPr>
        <w:t xml:space="preserve"> and political spheres</w:t>
      </w:r>
      <w:r w:rsidRPr="00B31A2D">
        <w:rPr>
          <w:rFonts w:asciiTheme="minorHAnsi" w:hAnsiTheme="minorHAnsi"/>
          <w:sz w:val="14"/>
        </w:rPr>
        <w:t xml:space="preserve">, </w:t>
      </w:r>
      <w:r w:rsidRPr="00A40AE1">
        <w:rPr>
          <w:rStyle w:val="StyleUnderline"/>
          <w:rFonts w:asciiTheme="minorHAnsi" w:hAnsiTheme="minorHAnsi"/>
          <w:highlight w:val="yellow"/>
        </w:rPr>
        <w:t>economic factors are</w:t>
      </w:r>
      <w:r w:rsidRPr="00B31A2D">
        <w:rPr>
          <w:rFonts w:asciiTheme="minorHAnsi" w:hAnsiTheme="minorHAnsi"/>
          <w:sz w:val="14"/>
        </w:rPr>
        <w:t xml:space="preserve"> so far </w:t>
      </w:r>
      <w:r w:rsidRPr="00F85852">
        <w:rPr>
          <w:rStyle w:val="StyleUnderline"/>
          <w:rFonts w:asciiTheme="minorHAnsi" w:hAnsiTheme="minorHAnsi"/>
          <w:highlight w:val="cyan"/>
        </w:rPr>
        <w:t xml:space="preserve">the most-developed aspect </w:t>
      </w:r>
      <w:r w:rsidRPr="00A40AE1">
        <w:rPr>
          <w:rStyle w:val="StyleUnderline"/>
          <w:rFonts w:asciiTheme="minorHAnsi" w:hAnsiTheme="minorHAnsi"/>
          <w:highlight w:val="yellow"/>
        </w:rPr>
        <w:t>of the U.S.-China relationship.</w:t>
      </w:r>
      <w:r w:rsidRPr="00B31A2D">
        <w:rPr>
          <w:rFonts w:asciiTheme="minorHAnsi" w:hAnsiTheme="minorHAnsi"/>
          <w:sz w:val="14"/>
        </w:rPr>
        <w:t xml:space="preserve"> Massive trade flows already bond the two parties' interests despite disputes in other arenas. </w:t>
      </w:r>
      <w:r w:rsidRPr="00F85852">
        <w:rPr>
          <w:rStyle w:val="StyleUnderline"/>
          <w:rFonts w:asciiTheme="minorHAnsi" w:hAnsiTheme="minorHAnsi"/>
          <w:highlight w:val="cyan"/>
        </w:rPr>
        <w:t xml:space="preserve">The authors caution against weighting </w:t>
      </w:r>
      <w:r w:rsidRPr="00A40AE1">
        <w:rPr>
          <w:rStyle w:val="StyleUnderline"/>
          <w:rFonts w:asciiTheme="minorHAnsi" w:hAnsiTheme="minorHAnsi"/>
          <w:highlight w:val="yellow"/>
        </w:rPr>
        <w:t>the relationship too heavily toward economic ties, but fail to realize that</w:t>
      </w:r>
      <w:r w:rsidRPr="00A40AE1">
        <w:rPr>
          <w:rStyle w:val="Emphasis"/>
          <w:rFonts w:asciiTheme="minorHAnsi" w:hAnsiTheme="minorHAnsi"/>
          <w:highlight w:val="yellow"/>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F85852">
        <w:rPr>
          <w:rStyle w:val="Emphasis"/>
          <w:rFonts w:asciiTheme="minorHAnsi" w:hAnsiTheme="minorHAnsi"/>
          <w:highlight w:val="cyan"/>
        </w:rPr>
        <w:t>investment issues</w:t>
      </w:r>
      <w:r w:rsidRPr="00F85852">
        <w:rPr>
          <w:rFonts w:asciiTheme="minorHAnsi" w:hAnsiTheme="minorHAnsi"/>
          <w:sz w:val="14"/>
          <w:highlight w:val="cyan"/>
        </w:rPr>
        <w:t xml:space="preserve"> </w:t>
      </w:r>
      <w:r w:rsidRPr="00F85852">
        <w:rPr>
          <w:rStyle w:val="StyleUnderline"/>
          <w:rFonts w:asciiTheme="minorHAnsi" w:hAnsiTheme="minorHAnsi"/>
          <w:highlight w:val="cyan"/>
        </w:rPr>
        <w:t xml:space="preserve">hold </w:t>
      </w:r>
      <w:r w:rsidRPr="00F85852">
        <w:rPr>
          <w:rStyle w:val="Emphasis"/>
          <w:rFonts w:asciiTheme="minorHAnsi" w:hAnsiTheme="minorHAnsi"/>
          <w:highlight w:val="cyan"/>
        </w:rPr>
        <w:t>the greatest potential for mutually beneficial partnership opportunities.</w:t>
      </w:r>
      <w:r w:rsidRPr="00B31A2D">
        <w:rPr>
          <w:rFonts w:asciiTheme="minorHAnsi" w:hAnsiTheme="minorHAnsi"/>
          <w:sz w:val="14"/>
        </w:rPr>
        <w:t xml:space="preserve"> </w:t>
      </w:r>
      <w:r w:rsidRPr="00A40AE1">
        <w:rPr>
          <w:rStyle w:val="StyleUnderline"/>
          <w:rFonts w:asciiTheme="minorHAnsi" w:hAnsiTheme="minorHAnsi"/>
          <w:highlight w:val="yellow"/>
        </w:rPr>
        <w:t>Moving forward, both parties need to</w:t>
      </w:r>
      <w:r w:rsidRPr="00B31A2D">
        <w:rPr>
          <w:rFonts w:asciiTheme="minorHAnsi" w:hAnsiTheme="minorHAnsi"/>
          <w:sz w:val="14"/>
        </w:rPr>
        <w:t xml:space="preserve"> constantly </w:t>
      </w:r>
      <w:r w:rsidRPr="00A40AE1">
        <w:rPr>
          <w:rStyle w:val="StyleUnderline"/>
          <w:rFonts w:asciiTheme="minorHAnsi" w:hAnsiTheme="minorHAnsi"/>
          <w:highlight w:val="yellow"/>
        </w:rPr>
        <w:t xml:space="preserve">adjust </w:t>
      </w:r>
      <w:r w:rsidRPr="00B31A2D">
        <w:rPr>
          <w:rFonts w:asciiTheme="minorHAnsi" w:hAnsiTheme="minorHAnsi"/>
        </w:rPr>
        <w:t>public-private</w:t>
      </w:r>
      <w:r w:rsidRPr="00B31A2D">
        <w:rPr>
          <w:rFonts w:asciiTheme="minorHAnsi" w:hAnsiTheme="minorHAnsi"/>
          <w:sz w:val="14"/>
        </w:rPr>
        <w:t xml:space="preserve"> </w:t>
      </w:r>
      <w:r w:rsidRPr="00A40AE1">
        <w:rPr>
          <w:rStyle w:val="StyleUnderline"/>
          <w:rFonts w:asciiTheme="minorHAnsi" w:hAnsiTheme="minorHAnsi"/>
          <w:highlight w:val="yellow"/>
        </w:rPr>
        <w:t xml:space="preserve">dynamics to better meet </w:t>
      </w:r>
      <w:r w:rsidRPr="00F85852">
        <w:rPr>
          <w:rStyle w:val="StyleUnderline"/>
          <w:rFonts w:asciiTheme="minorHAnsi" w:hAnsiTheme="minorHAnsi"/>
          <w:highlight w:val="cyan"/>
        </w:rPr>
        <w:t xml:space="preserve">market needs and accommodate firms from </w:t>
      </w:r>
      <w:r w:rsidRPr="00A40AE1">
        <w:rPr>
          <w:rStyle w:val="StyleUnderline"/>
          <w:rFonts w:asciiTheme="minorHAnsi" w:hAnsiTheme="minorHAnsi"/>
          <w:highlight w:val="yellow"/>
        </w:rPr>
        <w:t>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A40AE1">
        <w:rPr>
          <w:rStyle w:val="StyleUnderline"/>
          <w:rFonts w:asciiTheme="minorHAnsi" w:hAnsiTheme="minorHAnsi"/>
          <w:highlight w:val="yellow"/>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A40AE1">
        <w:rPr>
          <w:rStyle w:val="Emphasis"/>
          <w:rFonts w:asciiTheme="minorHAnsi" w:hAnsiTheme="minorHAnsi"/>
          <w:highlight w:val="yellow"/>
        </w:rPr>
        <w:t>BIT</w:t>
      </w:r>
      <w:r w:rsidRPr="00B31A2D">
        <w:rPr>
          <w:rFonts w:asciiTheme="minorHAnsi" w:hAnsiTheme="minorHAnsi"/>
          <w:sz w:val="14"/>
        </w:rPr>
        <w:t xml:space="preserve">), initiated in June 2014 and completed in March 2015, </w:t>
      </w:r>
      <w:r w:rsidRPr="00A40AE1">
        <w:rPr>
          <w:rStyle w:val="StyleUnderline"/>
          <w:rFonts w:asciiTheme="minorHAnsi" w:hAnsiTheme="minorHAnsi"/>
          <w:highlight w:val="yellow"/>
        </w:rPr>
        <w:t>agrees to provide protections for the other country's foreign investors</w:t>
      </w:r>
      <w:r w:rsidRPr="00B31A2D">
        <w:rPr>
          <w:rFonts w:asciiTheme="minorHAnsi" w:hAnsiTheme="minorHAnsi"/>
          <w:sz w:val="14"/>
        </w:rPr>
        <w:t xml:space="preserve">.7 </w:t>
      </w:r>
      <w:r w:rsidRPr="00F85852">
        <w:rPr>
          <w:rStyle w:val="StyleUnderline"/>
          <w:rFonts w:asciiTheme="minorHAnsi" w:hAnsiTheme="minorHAnsi"/>
          <w:highlight w:val="cyan"/>
        </w:rPr>
        <w:t xml:space="preserve">If the </w:t>
      </w:r>
      <w:r w:rsidRPr="00F85852">
        <w:rPr>
          <w:rStyle w:val="Emphasis"/>
          <w:rFonts w:asciiTheme="minorHAnsi" w:hAnsiTheme="minorHAnsi"/>
          <w:highlight w:val="cyan"/>
        </w:rPr>
        <w:t xml:space="preserve">BIT </w:t>
      </w:r>
      <w:r w:rsidRPr="00F85852">
        <w:rPr>
          <w:rStyle w:val="StyleUnderline"/>
          <w:rFonts w:asciiTheme="minorHAnsi" w:hAnsiTheme="minorHAnsi"/>
          <w:highlight w:val="cyan"/>
        </w:rPr>
        <w:t>transitions from paper to reality,</w:t>
      </w:r>
      <w:r w:rsidRPr="00F85852">
        <w:rPr>
          <w:rFonts w:asciiTheme="minorHAnsi" w:hAnsiTheme="minorHAnsi"/>
          <w:sz w:val="14"/>
          <w:highlight w:val="cyan"/>
        </w:rPr>
        <w:t xml:space="preserve"> </w:t>
      </w:r>
      <w:r w:rsidRPr="00F85852">
        <w:rPr>
          <w:rStyle w:val="StyleUnderline"/>
          <w:rFonts w:asciiTheme="minorHAnsi" w:hAnsiTheme="minorHAnsi"/>
          <w:highlight w:val="cyan"/>
        </w:rPr>
        <w:t>China will attract increased foreign direct investment</w:t>
      </w:r>
      <w:r w:rsidRPr="00F85852">
        <w:rPr>
          <w:rFonts w:asciiTheme="minorHAnsi" w:hAnsiTheme="minorHAnsi"/>
          <w:sz w:val="14"/>
          <w:highlight w:val="cyan"/>
        </w:rPr>
        <w:t xml:space="preserve"> </w:t>
      </w:r>
      <w:r w:rsidRPr="00F85852">
        <w:rPr>
          <w:rStyle w:val="StyleUnderline"/>
          <w:rFonts w:asciiTheme="minorHAnsi" w:hAnsiTheme="minorHAnsi"/>
          <w:highlight w:val="cya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F85852">
        <w:rPr>
          <w:rStyle w:val="StyleUnderline"/>
          <w:rFonts w:asciiTheme="minorHAnsi" w:hAnsiTheme="minorHAnsi"/>
          <w:highlight w:val="cyan"/>
        </w:rPr>
        <w:t>the U</w:t>
      </w:r>
      <w:r w:rsidRPr="00B31A2D">
        <w:rPr>
          <w:rStyle w:val="StyleUnderline"/>
          <w:rFonts w:asciiTheme="minorHAnsi" w:hAnsiTheme="minorHAnsi"/>
        </w:rPr>
        <w:t xml:space="preserve">nited </w:t>
      </w:r>
      <w:r w:rsidRPr="00F85852">
        <w:rPr>
          <w:rStyle w:val="StyleUnderline"/>
          <w:rFonts w:asciiTheme="minorHAnsi" w:hAnsiTheme="minorHAnsi"/>
          <w:highlight w:val="cya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A40AE1">
        <w:rPr>
          <w:rStyle w:val="StyleUnderline"/>
          <w:rFonts w:asciiTheme="minorHAnsi" w:hAnsiTheme="minorHAnsi"/>
          <w:highlight w:val="yellow"/>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A40AE1">
        <w:rPr>
          <w:rStyle w:val="StyleUnderline"/>
          <w:rFonts w:asciiTheme="minorHAnsi" w:hAnsiTheme="minorHAnsi"/>
          <w:highlight w:val="yellow"/>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rsidR="00A40AE1" w:rsidRPr="00B31A2D" w:rsidRDefault="00A40AE1" w:rsidP="00A40AE1">
      <w:pPr>
        <w:pStyle w:val="Heading4"/>
        <w:rPr>
          <w:rFonts w:asciiTheme="minorHAnsi" w:hAnsiTheme="minorHAnsi"/>
        </w:rPr>
      </w:pPr>
      <w:r w:rsidRPr="00F85852">
        <w:rPr>
          <w:rFonts w:asciiTheme="minorHAnsi" w:hAnsiTheme="minorHAnsi"/>
          <w:highlight w:val="cyan"/>
        </w:rPr>
        <w:t>Relations are nearing a tipping point</w:t>
      </w:r>
      <w:r w:rsidRPr="00B31A2D">
        <w:rPr>
          <w:rFonts w:asciiTheme="minorHAnsi" w:hAnsiTheme="minorHAnsi"/>
        </w:rPr>
        <w:t xml:space="preserve"> - </w:t>
      </w:r>
      <w:r w:rsidRPr="00F85852">
        <w:rPr>
          <w:rFonts w:asciiTheme="minorHAnsi" w:hAnsiTheme="minorHAnsi"/>
          <w:highlight w:val="yellow"/>
        </w:rPr>
        <w:t xml:space="preserve">US-Sino ties are key to </w:t>
      </w:r>
      <w:r w:rsidRPr="00F85852">
        <w:rPr>
          <w:rFonts w:asciiTheme="minorHAnsi" w:hAnsiTheme="minorHAnsi"/>
          <w:i/>
          <w:highlight w:val="yellow"/>
          <w:u w:val="single"/>
        </w:rPr>
        <w:t>check military encounters</w:t>
      </w:r>
      <w:r w:rsidRPr="00F85852">
        <w:rPr>
          <w:rFonts w:asciiTheme="minorHAnsi" w:hAnsiTheme="minorHAnsi"/>
          <w:highlight w:val="yellow"/>
        </w:rPr>
        <w:t xml:space="preserve">, </w:t>
      </w:r>
      <w:r w:rsidRPr="00F85852">
        <w:rPr>
          <w:rFonts w:asciiTheme="minorHAnsi" w:hAnsiTheme="minorHAnsi"/>
          <w:i/>
          <w:highlight w:val="yellow"/>
          <w:u w:val="single"/>
        </w:rPr>
        <w:t>coop on transnational issues</w:t>
      </w:r>
      <w:r w:rsidRPr="00F85852">
        <w:rPr>
          <w:rFonts w:asciiTheme="minorHAnsi" w:hAnsiTheme="minorHAnsi"/>
          <w:highlight w:val="yellow"/>
        </w:rPr>
        <w:t>; and</w:t>
      </w:r>
      <w:r w:rsidRPr="00B31A2D">
        <w:rPr>
          <w:rFonts w:asciiTheme="minorHAnsi" w:hAnsiTheme="minorHAnsi"/>
        </w:rPr>
        <w:t xml:space="preserve"> </w:t>
      </w:r>
      <w:r w:rsidRPr="00F85852">
        <w:rPr>
          <w:rFonts w:asciiTheme="minorHAnsi" w:hAnsiTheme="minorHAnsi"/>
          <w:i/>
          <w:highlight w:val="cyan"/>
          <w:u w:val="single"/>
        </w:rPr>
        <w:t>economic welfare in both nations</w:t>
      </w:r>
      <w:r w:rsidRPr="00B31A2D">
        <w:rPr>
          <w:rFonts w:asciiTheme="minorHAnsi" w:hAnsiTheme="minorHAnsi"/>
        </w:rPr>
        <w:t xml:space="preserve">. </w:t>
      </w:r>
    </w:p>
    <w:p w:rsidR="00A40AE1" w:rsidRPr="00B31A2D" w:rsidRDefault="00A40AE1" w:rsidP="00A40AE1">
      <w:pPr>
        <w:rPr>
          <w:rFonts w:asciiTheme="minorHAnsi" w:hAnsiTheme="minorHAnsi"/>
        </w:rPr>
      </w:pPr>
    </w:p>
    <w:p w:rsidR="00A40AE1" w:rsidRPr="00B31A2D" w:rsidRDefault="00A40AE1" w:rsidP="00A40AE1">
      <w:pPr>
        <w:rPr>
          <w:rStyle w:val="Style13ptBold"/>
          <w:rFonts w:asciiTheme="minorHAnsi" w:hAnsiTheme="minorHAnsi"/>
        </w:rPr>
      </w:pPr>
      <w:proofErr w:type="spellStart"/>
      <w:r w:rsidRPr="00F85852">
        <w:rPr>
          <w:rStyle w:val="Style13ptBold"/>
          <w:rFonts w:asciiTheme="minorHAnsi" w:hAnsiTheme="minorHAnsi"/>
          <w:highlight w:val="cyan"/>
        </w:rPr>
        <w:t>Lampton</w:t>
      </w:r>
      <w:proofErr w:type="spellEnd"/>
      <w:r w:rsidRPr="00F85852">
        <w:rPr>
          <w:rStyle w:val="Style13ptBold"/>
          <w:rFonts w:asciiTheme="minorHAnsi" w:hAnsiTheme="minorHAnsi"/>
          <w:highlight w:val="cyan"/>
        </w:rPr>
        <w:t xml:space="preserve"> ‘15</w:t>
      </w:r>
    </w:p>
    <w:p w:rsidR="00A40AE1" w:rsidRPr="00B31A2D" w:rsidRDefault="00A40AE1" w:rsidP="00A40AE1">
      <w:pPr>
        <w:rPr>
          <w:rFonts w:asciiTheme="minorHAnsi" w:hAnsiTheme="minorHAnsi"/>
          <w:sz w:val="18"/>
          <w:szCs w:val="18"/>
        </w:rPr>
      </w:pPr>
      <w:r w:rsidRPr="00B31A2D">
        <w:rPr>
          <w:rFonts w:asciiTheme="minorHAnsi" w:hAnsiTheme="minorHAnsi"/>
          <w:sz w:val="18"/>
          <w:szCs w:val="18"/>
        </w:rPr>
        <w:t xml:space="preserve">Dr. David M.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Director of China Studies at the Johns Hopkins Paul H. </w:t>
      </w:r>
      <w:proofErr w:type="spellStart"/>
      <w:r w:rsidRPr="00B31A2D">
        <w:rPr>
          <w:rFonts w:asciiTheme="minorHAnsi" w:hAnsiTheme="minorHAnsi"/>
          <w:sz w:val="18"/>
          <w:szCs w:val="18"/>
        </w:rPr>
        <w:t>Nitze</w:t>
      </w:r>
      <w:proofErr w:type="spellEnd"/>
      <w:r w:rsidRPr="00B31A2D">
        <w:rPr>
          <w:rFonts w:asciiTheme="minorHAnsi" w:hAnsiTheme="minorHAnsi"/>
          <w:sz w:val="18"/>
          <w:szCs w:val="18"/>
        </w:rPr>
        <w:t xml:space="preserve"> School of Advanced International Studies (SAIS) and Chair of </w:t>
      </w:r>
      <w:proofErr w:type="gramStart"/>
      <w:r w:rsidRPr="00B31A2D">
        <w:rPr>
          <w:rFonts w:asciiTheme="minorHAnsi" w:hAnsiTheme="minorHAnsi"/>
          <w:sz w:val="18"/>
          <w:szCs w:val="18"/>
        </w:rPr>
        <w:t>The</w:t>
      </w:r>
      <w:proofErr w:type="gramEnd"/>
      <w:r w:rsidRPr="00B31A2D">
        <w:rPr>
          <w:rFonts w:asciiTheme="minorHAnsi" w:hAnsiTheme="minorHAnsi"/>
          <w:sz w:val="18"/>
          <w:szCs w:val="18"/>
        </w:rPr>
        <w:t xml:space="preserve"> Asia Foundation. </w:t>
      </w:r>
      <w:r w:rsidRPr="00B31A2D">
        <w:rPr>
          <w:rFonts w:asciiTheme="minorHAnsi" w:hAnsiTheme="minorHAnsi"/>
          <w:i/>
          <w:sz w:val="18"/>
          <w:szCs w:val="18"/>
        </w:rPr>
        <w:t xml:space="preserve">In January 2015 </w:t>
      </w:r>
      <w:proofErr w:type="spellStart"/>
      <w:r w:rsidRPr="00B31A2D">
        <w:rPr>
          <w:rFonts w:asciiTheme="minorHAnsi" w:hAnsiTheme="minorHAnsi"/>
          <w:i/>
          <w:sz w:val="18"/>
          <w:szCs w:val="18"/>
        </w:rPr>
        <w:t>Lampton</w:t>
      </w:r>
      <w:proofErr w:type="spellEnd"/>
      <w:r w:rsidRPr="00B31A2D">
        <w:rPr>
          <w:rFonts w:asciiTheme="minorHAnsi" w:hAnsiTheme="minorHAnsi"/>
          <w:i/>
          <w:sz w:val="18"/>
          <w:szCs w:val="18"/>
        </w:rPr>
        <w:t xml:space="preserve"> was named the most influential China watcher by the Institute of International Relations at the China Foreign Affairs University in Beijing. Researchers chose him after assessing the credentials of 158 top China experts.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w:t>
      </w:r>
      <w:proofErr w:type="spellStart"/>
      <w:r w:rsidRPr="00B31A2D">
        <w:rPr>
          <w:rFonts w:asciiTheme="minorHAnsi" w:hAnsiTheme="minorHAnsi"/>
          <w:sz w:val="18"/>
          <w:szCs w:val="18"/>
        </w:rPr>
        <w:t>Lampton’s</w:t>
      </w:r>
      <w:proofErr w:type="spellEnd"/>
      <w:r w:rsidRPr="00B31A2D">
        <w:rPr>
          <w:rFonts w:asciiTheme="minorHAnsi" w:hAnsiTheme="minorHAnsi"/>
          <w:sz w:val="18"/>
          <w:szCs w:val="18"/>
        </w:rPr>
        <w:t xml:space="preserve">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F85852">
        <w:rPr>
          <w:rStyle w:val="StyleUnderline"/>
          <w:rFonts w:asciiTheme="minorHAnsi" w:hAnsiTheme="minorHAnsi"/>
          <w:highlight w:val="cya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A40AE1">
        <w:rPr>
          <w:rStyle w:val="StyleUnderline"/>
          <w:rFonts w:asciiTheme="minorHAnsi" w:hAnsiTheme="minorHAnsi"/>
          <w:highlight w:val="yellow"/>
        </w:rPr>
        <w:t xml:space="preserve">is not to depress or offend, but </w:t>
      </w:r>
      <w:r w:rsidRPr="00B31A2D">
        <w:rPr>
          <w:rStyle w:val="StyleUnderline"/>
          <w:rFonts w:asciiTheme="minorHAnsi" w:hAnsiTheme="minorHAnsi"/>
        </w:rPr>
        <w:t>rather</w:t>
      </w:r>
      <w:r w:rsidRPr="00A40AE1">
        <w:rPr>
          <w:rStyle w:val="StyleUnderline"/>
          <w:rFonts w:asciiTheme="minorHAnsi" w:hAnsiTheme="minorHAnsi"/>
          <w:highlight w:val="yellow"/>
        </w:rPr>
        <w:t xml:space="preserve"> to </w:t>
      </w:r>
      <w:r w:rsidRPr="00F85852">
        <w:rPr>
          <w:rStyle w:val="StyleUnderline"/>
          <w:rFonts w:asciiTheme="minorHAnsi" w:hAnsiTheme="minorHAnsi"/>
          <w:highlight w:val="cyan"/>
        </w:rPr>
        <w:t>motivate</w:t>
      </w:r>
      <w:r w:rsidRPr="00B31A2D">
        <w:rPr>
          <w:rFonts w:asciiTheme="minorHAnsi" w:hAnsiTheme="minorHAnsi"/>
          <w:sz w:val="14"/>
        </w:rPr>
        <w:t xml:space="preserve"> all of </w:t>
      </w:r>
      <w:r w:rsidRPr="00F85852">
        <w:rPr>
          <w:rStyle w:val="StyleUnderline"/>
          <w:rFonts w:asciiTheme="minorHAnsi" w:hAnsiTheme="minorHAnsi"/>
          <w:highlight w:val="cya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F85852">
        <w:rPr>
          <w:rStyle w:val="StyleUnderline"/>
          <w:rFonts w:asciiTheme="minorHAnsi" w:hAnsiTheme="minorHAnsi"/>
          <w:highlight w:val="cyan"/>
        </w:rPr>
        <w:t>amplify what we have in common</w:t>
      </w:r>
      <w:r w:rsidRPr="00B31A2D">
        <w:rPr>
          <w:rFonts w:asciiTheme="minorHAnsi" w:hAnsiTheme="minorHAnsi"/>
          <w:sz w:val="14"/>
        </w:rPr>
        <w:t xml:space="preserve">.” </w:t>
      </w:r>
      <w:r w:rsidRPr="00A40AE1">
        <w:rPr>
          <w:rStyle w:val="StyleUnderline"/>
          <w:rFonts w:asciiTheme="minorHAnsi" w:hAnsiTheme="minorHAnsi"/>
          <w:highlight w:val="yellow"/>
        </w:rPr>
        <w:t>For eight</w:t>
      </w:r>
      <w:r w:rsidRPr="00B31A2D">
        <w:rPr>
          <w:rFonts w:asciiTheme="minorHAnsi" w:hAnsiTheme="minorHAnsi"/>
          <w:sz w:val="14"/>
        </w:rPr>
        <w:t xml:space="preserve"> U.S. and five Chinese </w:t>
      </w:r>
      <w:r w:rsidRPr="00A40AE1">
        <w:rPr>
          <w:rStyle w:val="StyleUnderline"/>
          <w:rFonts w:asciiTheme="minorHAnsi" w:hAnsiTheme="minorHAnsi"/>
          <w:highlight w:val="yellow"/>
        </w:rPr>
        <w:t>administrations,</w:t>
      </w:r>
      <w:r w:rsidRPr="00B31A2D">
        <w:rPr>
          <w:rFonts w:asciiTheme="minorHAnsi" w:hAnsiTheme="minorHAnsi"/>
          <w:sz w:val="14"/>
        </w:rPr>
        <w:t xml:space="preserve"> </w:t>
      </w:r>
      <w:r w:rsidRPr="00F85852">
        <w:rPr>
          <w:rStyle w:val="StyleUnderline"/>
          <w:rFonts w:asciiTheme="minorHAnsi" w:hAnsiTheme="minorHAnsi"/>
          <w:highlight w:val="cyan"/>
        </w:rPr>
        <w:t>Washington and Beijing maintained remarkable</w:t>
      </w:r>
      <w:r w:rsidRPr="00A40AE1">
        <w:rPr>
          <w:rStyle w:val="StyleUnderline"/>
          <w:rFonts w:asciiTheme="minorHAnsi" w:hAnsiTheme="minorHAnsi"/>
          <w:highlight w:val="yellow"/>
        </w:rPr>
        <w:t xml:space="preserv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F85852">
        <w:rPr>
          <w:rStyle w:val="StyleUnderline"/>
          <w:rFonts w:asciiTheme="minorHAnsi" w:hAnsiTheme="minorHAnsi"/>
          <w:highlight w:val="cyan"/>
        </w:rPr>
        <w:t>engagement</w:t>
      </w:r>
      <w:r w:rsidRPr="00A40AE1">
        <w:rPr>
          <w:rStyle w:val="StyleUnderline"/>
          <w:rFonts w:asciiTheme="minorHAnsi" w:hAnsiTheme="minorHAnsi"/>
          <w:highlight w:val="yellow"/>
        </w:rPr>
        <w:t>.</w:t>
      </w:r>
      <w:r w:rsidRPr="00B31A2D">
        <w:rPr>
          <w:rFonts w:asciiTheme="minorHAnsi" w:hAnsiTheme="minorHAnsi"/>
          <w:sz w:val="14"/>
        </w:rPr>
        <w:t xml:space="preserve"> </w:t>
      </w:r>
      <w:r w:rsidRPr="00B31A2D">
        <w:rPr>
          <w:rStyle w:val="StyleUnderline"/>
          <w:rFonts w:asciiTheme="minorHAnsi" w:hAnsiTheme="minorHAnsi"/>
        </w:rPr>
        <w:t>This</w:t>
      </w:r>
      <w:r w:rsidRPr="00A40AE1">
        <w:rPr>
          <w:rStyle w:val="StyleUnderline"/>
          <w:rFonts w:asciiTheme="minorHAnsi" w:hAnsiTheme="minorHAnsi"/>
          <w:highlight w:val="yellow"/>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A40AE1">
        <w:rPr>
          <w:rStyle w:val="StyleUnderline"/>
          <w:rFonts w:asciiTheme="minorHAnsi" w:hAnsiTheme="minorHAnsi"/>
          <w:highlight w:val="yellow"/>
        </w:rPr>
        <w:t>crises.</w:t>
      </w:r>
      <w:r w:rsidRPr="00B31A2D">
        <w:rPr>
          <w:rFonts w:asciiTheme="minorHAnsi" w:hAnsiTheme="minorHAnsi"/>
          <w:sz w:val="14"/>
        </w:rPr>
        <w:t xml:space="preserve"> Some of these developments required time, flexibility, and wisdom to heal. They sometimes left scar tissue. </w:t>
      </w:r>
      <w:r w:rsidRPr="00F85852">
        <w:rPr>
          <w:rStyle w:val="StyleUnderline"/>
          <w:rFonts w:asciiTheme="minorHAnsi" w:hAnsiTheme="minorHAnsi"/>
          <w:highlight w:val="cyan"/>
        </w:rPr>
        <w:t xml:space="preserve">But, none of these challenges ever destroyed </w:t>
      </w:r>
      <w:r w:rsidRPr="00F85852">
        <w:rPr>
          <w:rStyle w:val="Emphasis"/>
          <w:rFonts w:asciiTheme="minorHAnsi" w:hAnsiTheme="minorHAnsi"/>
          <w:highlight w:val="cya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A40AE1">
        <w:rPr>
          <w:rStyle w:val="Emphasis"/>
          <w:rFonts w:asciiTheme="minorHAnsi" w:hAnsiTheme="minorHAnsi"/>
          <w:highlight w:val="yellow"/>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w:t>
      </w:r>
      <w:proofErr w:type="spellStart"/>
      <w:r w:rsidRPr="00B31A2D">
        <w:rPr>
          <w:rFonts w:asciiTheme="minorHAnsi" w:hAnsiTheme="minorHAnsi"/>
          <w:sz w:val="14"/>
        </w:rPr>
        <w:t>Randt</w:t>
      </w:r>
      <w:proofErr w:type="spellEnd"/>
      <w:r w:rsidRPr="00B31A2D">
        <w:rPr>
          <w:rFonts w:asciiTheme="minorHAnsi" w:hAnsiTheme="minorHAnsi"/>
          <w:sz w:val="14"/>
        </w:rPr>
        <w:t xml:space="preserve"> delivered a speech to Johns Hopkins–SAIS in which he said, “We have seen the enemy, and it is not China.” In </w:t>
      </w:r>
      <w:r w:rsidRPr="00A40AE1">
        <w:rPr>
          <w:rStyle w:val="StyleUnderline"/>
          <w:rFonts w:asciiTheme="minorHAnsi" w:hAnsiTheme="minorHAnsi"/>
          <w:highlight w:val="yellow"/>
        </w:rPr>
        <w:t>the economic realm</w:t>
      </w:r>
      <w:r w:rsidRPr="00B31A2D">
        <w:rPr>
          <w:rFonts w:asciiTheme="minorHAnsi" w:hAnsiTheme="minorHAnsi"/>
          <w:sz w:val="14"/>
        </w:rPr>
        <w:t xml:space="preserve">, expectations for growth in each society created common interests that </w:t>
      </w:r>
      <w:r w:rsidRPr="00A40AE1">
        <w:rPr>
          <w:rStyle w:val="StyleUnderline"/>
          <w:rFonts w:asciiTheme="minorHAnsi" w:hAnsiTheme="minorHAnsi"/>
          <w:highlight w:val="yellow"/>
        </w:rPr>
        <w:t>subordinated many underlying frictions</w:t>
      </w:r>
      <w:r w:rsidRPr="00B31A2D">
        <w:rPr>
          <w:rFonts w:asciiTheme="minorHAnsi" w:hAnsiTheme="minorHAnsi"/>
          <w:sz w:val="14"/>
        </w:rPr>
        <w:t xml:space="preserve">, whether economic or human rights. </w:t>
      </w:r>
      <w:r w:rsidRPr="00A40AE1">
        <w:rPr>
          <w:rStyle w:val="StyleUnderline"/>
          <w:rFonts w:asciiTheme="minorHAnsi" w:hAnsiTheme="minorHAnsi"/>
          <w:highlight w:val="yellow"/>
        </w:rPr>
        <w:t>The positive balance</w:t>
      </w:r>
      <w:r w:rsidRPr="00B31A2D">
        <w:rPr>
          <w:rFonts w:asciiTheme="minorHAnsi" w:hAnsiTheme="minorHAnsi"/>
          <w:sz w:val="14"/>
        </w:rPr>
        <w:t xml:space="preserve"> between hope and fear </w:t>
      </w:r>
      <w:r w:rsidRPr="00A40AE1">
        <w:rPr>
          <w:rStyle w:val="StyleUnderline"/>
          <w:rFonts w:asciiTheme="minorHAnsi" w:hAnsiTheme="minorHAnsi"/>
          <w:highlight w:val="yellow"/>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F85852">
        <w:rPr>
          <w:rStyle w:val="Emphasis"/>
          <w:rFonts w:asciiTheme="minorHAnsi" w:hAnsiTheme="minorHAnsi"/>
          <w:highlight w:val="cya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F85852">
        <w:rPr>
          <w:rStyle w:val="Emphasis"/>
          <w:rFonts w:asciiTheme="minorHAnsi" w:hAnsiTheme="minorHAnsi"/>
          <w:highlight w:val="cya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A40AE1">
        <w:rPr>
          <w:rStyle w:val="StyleUnderline"/>
          <w:rFonts w:asciiTheme="minorHAnsi" w:hAnsiTheme="minorHAnsi"/>
          <w:highlight w:val="yellow"/>
        </w:rPr>
        <w:t>We are witnessing</w:t>
      </w:r>
      <w:r w:rsidRPr="00B31A2D">
        <w:rPr>
          <w:rFonts w:asciiTheme="minorHAnsi" w:hAnsiTheme="minorHAnsi"/>
          <w:sz w:val="14"/>
        </w:rPr>
        <w:t xml:space="preserve"> the </w:t>
      </w:r>
      <w:r w:rsidRPr="00A40AE1">
        <w:rPr>
          <w:rStyle w:val="StyleUnderline"/>
          <w:rFonts w:asciiTheme="minorHAnsi" w:hAnsiTheme="minorHAnsi"/>
          <w:highlight w:val="yellow"/>
        </w:rPr>
        <w:t>erosion of</w:t>
      </w:r>
      <w:r w:rsidRPr="00B31A2D">
        <w:rPr>
          <w:rFonts w:asciiTheme="minorHAnsi" w:hAnsiTheme="minorHAnsi"/>
          <w:sz w:val="14"/>
        </w:rPr>
        <w:t xml:space="preserve"> some </w:t>
      </w:r>
      <w:r w:rsidRPr="00A40AE1">
        <w:rPr>
          <w:rStyle w:val="Emphasis"/>
          <w:rFonts w:asciiTheme="minorHAnsi" w:hAnsiTheme="minorHAnsi"/>
          <w:highlight w:val="yellow"/>
        </w:rPr>
        <w:t>critical underlying supports</w:t>
      </w:r>
      <w:r w:rsidRPr="00B31A2D">
        <w:rPr>
          <w:rFonts w:asciiTheme="minorHAnsi" w:hAnsiTheme="minorHAnsi"/>
          <w:sz w:val="14"/>
        </w:rPr>
        <w:t xml:space="preserve"> </w:t>
      </w:r>
      <w:r w:rsidRPr="00A40AE1">
        <w:rPr>
          <w:rStyle w:val="StyleUnderline"/>
          <w:rFonts w:asciiTheme="minorHAnsi" w:hAnsiTheme="minorHAnsi"/>
          <w:highlight w:val="yellow"/>
        </w:rPr>
        <w:t>for</w:t>
      </w:r>
      <w:r w:rsidRPr="00B31A2D">
        <w:rPr>
          <w:rFonts w:asciiTheme="minorHAnsi" w:hAnsiTheme="minorHAnsi"/>
          <w:sz w:val="14"/>
        </w:rPr>
        <w:t xml:space="preserve"> predominantly </w:t>
      </w:r>
      <w:r w:rsidRPr="00A40AE1">
        <w:rPr>
          <w:rStyle w:val="StyleUnderline"/>
          <w:rFonts w:asciiTheme="minorHAnsi" w:hAnsiTheme="minorHAnsi"/>
          <w:highlight w:val="yellow"/>
        </w:rPr>
        <w:t>positive U.S.-China ties.</w:t>
      </w:r>
      <w:r w:rsidRPr="00B31A2D">
        <w:rPr>
          <w:rFonts w:asciiTheme="minorHAnsi" w:hAnsiTheme="minorHAnsi"/>
          <w:sz w:val="14"/>
        </w:rPr>
        <w:t xml:space="preserve"> </w:t>
      </w:r>
      <w:r w:rsidRPr="00F85852">
        <w:rPr>
          <w:rStyle w:val="StyleUnderline"/>
          <w:rFonts w:asciiTheme="minorHAnsi" w:hAnsiTheme="minorHAnsi"/>
          <w:highlight w:val="cyan"/>
        </w:rPr>
        <w:t>Though the foundation has not crumbled</w:t>
      </w:r>
      <w:r w:rsidRPr="00B31A2D">
        <w:rPr>
          <w:rFonts w:asciiTheme="minorHAnsi" w:hAnsiTheme="minorHAnsi"/>
          <w:sz w:val="14"/>
        </w:rPr>
        <w:t>, today important components of the</w:t>
      </w:r>
      <w:r w:rsidRPr="00A40AE1">
        <w:rPr>
          <w:rStyle w:val="StyleUnderline"/>
          <w:rFonts w:asciiTheme="minorHAnsi" w:hAnsiTheme="minorHAnsi"/>
          <w:highlight w:val="yellow"/>
        </w:rPr>
        <w:t xml:space="preserve"> </w:t>
      </w:r>
      <w:r w:rsidRPr="00F85852">
        <w:rPr>
          <w:rStyle w:val="StyleUnderline"/>
          <w:rFonts w:asciiTheme="minorHAnsi" w:hAnsiTheme="minorHAnsi"/>
          <w:highlight w:val="cyan"/>
        </w:rPr>
        <w:t>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w:t>
      </w:r>
      <w:proofErr w:type="gramStart"/>
      <w:r w:rsidRPr="00B31A2D">
        <w:rPr>
          <w:rFonts w:asciiTheme="minorHAnsi" w:hAnsiTheme="minorHAnsi"/>
          <w:sz w:val="14"/>
        </w:rPr>
        <w:t>.”[</w:t>
      </w:r>
      <w:proofErr w:type="gramEnd"/>
      <w:r w:rsidRPr="00B31A2D">
        <w:rPr>
          <w:rFonts w:asciiTheme="minorHAnsi" w:hAnsiTheme="minorHAnsi"/>
          <w:sz w:val="14"/>
        </w:rPr>
        <w:t xml:space="preserve">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A40AE1">
        <w:rPr>
          <w:rStyle w:val="StyleUnderline"/>
          <w:rFonts w:asciiTheme="minorHAnsi" w:hAnsiTheme="minorHAnsi"/>
          <w:highlight w:val="yellow"/>
        </w:rPr>
        <w:t>If developments continue along the current trajectory</w:t>
      </w:r>
      <w:r w:rsidRPr="00B31A2D">
        <w:rPr>
          <w:rFonts w:asciiTheme="minorHAnsi" w:hAnsiTheme="minorHAnsi"/>
          <w:sz w:val="14"/>
        </w:rPr>
        <w:t xml:space="preserve">, </w:t>
      </w:r>
      <w:r w:rsidRPr="00A40AE1">
        <w:rPr>
          <w:rStyle w:val="StyleUnderline"/>
          <w:rFonts w:asciiTheme="minorHAnsi" w:hAnsiTheme="minorHAnsi"/>
          <w:highlight w:val="yellow"/>
        </w:rPr>
        <w:t>both countries will have progressively less security</w:t>
      </w:r>
      <w:r w:rsidRPr="00B31A2D">
        <w:rPr>
          <w:rFonts w:asciiTheme="minorHAnsi" w:hAnsiTheme="minorHAnsi"/>
          <w:sz w:val="14"/>
        </w:rPr>
        <w:t xml:space="preserve">, at higher cost; </w:t>
      </w:r>
      <w:r w:rsidRPr="00A40AE1">
        <w:rPr>
          <w:rStyle w:val="StyleUnderline"/>
          <w:rFonts w:asciiTheme="minorHAnsi" w:hAnsiTheme="minorHAnsi"/>
          <w:highlight w:val="yellow"/>
        </w:rPr>
        <w:t xml:space="preserve">the probabilities of </w:t>
      </w:r>
      <w:r w:rsidRPr="00A40AE1">
        <w:rPr>
          <w:rStyle w:val="Emphasis"/>
          <w:rFonts w:asciiTheme="minorHAnsi" w:hAnsiTheme="minorHAnsi"/>
          <w:highlight w:val="yellow"/>
        </w:rPr>
        <w:t>intentional</w:t>
      </w:r>
      <w:r w:rsidRPr="00B31A2D">
        <w:rPr>
          <w:rFonts w:asciiTheme="minorHAnsi" w:hAnsiTheme="minorHAnsi"/>
          <w:sz w:val="14"/>
        </w:rPr>
        <w:t xml:space="preserve">, </w:t>
      </w:r>
      <w:r w:rsidRPr="00A40AE1">
        <w:rPr>
          <w:rStyle w:val="Emphasis"/>
          <w:rFonts w:asciiTheme="minorHAnsi" w:hAnsiTheme="minorHAnsi"/>
          <w:highlight w:val="yellow"/>
        </w:rPr>
        <w:t>accidental</w:t>
      </w:r>
      <w:r w:rsidRPr="00A40AE1">
        <w:rPr>
          <w:rStyle w:val="StyleUnderline"/>
          <w:rFonts w:asciiTheme="minorHAnsi" w:hAnsiTheme="minorHAnsi"/>
          <w:highlight w:val="yellow"/>
        </w:rPr>
        <w:t xml:space="preserve">, or </w:t>
      </w:r>
      <w:r w:rsidRPr="00A40AE1">
        <w:rPr>
          <w:rStyle w:val="Emphasis"/>
          <w:rFonts w:asciiTheme="minorHAnsi" w:hAnsiTheme="minorHAnsi"/>
          <w:highlight w:val="yellow"/>
        </w:rPr>
        <w:t xml:space="preserve">catalytic </w:t>
      </w:r>
      <w:r w:rsidRPr="00A40AE1">
        <w:rPr>
          <w:rStyle w:val="StyleUnderline"/>
          <w:rFonts w:asciiTheme="minorHAnsi" w:hAnsiTheme="minorHAnsi"/>
          <w:highlight w:val="yellow"/>
        </w:rPr>
        <w:t>violent confrontations will increase</w:t>
      </w:r>
      <w:r w:rsidRPr="00B31A2D">
        <w:rPr>
          <w:rFonts w:asciiTheme="minorHAnsi" w:hAnsiTheme="minorHAnsi"/>
          <w:sz w:val="14"/>
        </w:rPr>
        <w:t xml:space="preserve">; </w:t>
      </w:r>
      <w:r w:rsidRPr="00F85852">
        <w:rPr>
          <w:rStyle w:val="Emphasis"/>
          <w:rFonts w:asciiTheme="minorHAnsi" w:hAnsiTheme="minorHAnsi"/>
          <w:highlight w:val="cyan"/>
        </w:rPr>
        <w:t>the world will enjoy less coop</w:t>
      </w:r>
      <w:r w:rsidRPr="00B31A2D">
        <w:rPr>
          <w:rFonts w:asciiTheme="minorHAnsi" w:hAnsiTheme="minorHAnsi"/>
          <w:sz w:val="14"/>
        </w:rPr>
        <w:t xml:space="preserve">eration </w:t>
      </w:r>
      <w:r w:rsidRPr="00F85852">
        <w:rPr>
          <w:rStyle w:val="Emphasis"/>
          <w:rFonts w:asciiTheme="minorHAnsi" w:hAnsiTheme="minorHAnsi"/>
          <w:highlight w:val="cyan"/>
        </w:rPr>
        <w:t>on transnational issues</w:t>
      </w:r>
      <w:r w:rsidRPr="00F85852">
        <w:rPr>
          <w:rStyle w:val="StyleUnderline"/>
          <w:rFonts w:asciiTheme="minorHAnsi" w:hAnsiTheme="minorHAnsi"/>
          <w:highlight w:val="cyan"/>
        </w:rPr>
        <w:t xml:space="preserve"> requiring joint Sino-American efforts</w:t>
      </w:r>
      <w:r w:rsidRPr="00F85852">
        <w:rPr>
          <w:rFonts w:asciiTheme="minorHAnsi" w:hAnsiTheme="minorHAnsi"/>
          <w:sz w:val="14"/>
          <w:highlight w:val="cyan"/>
        </w:rPr>
        <w:t xml:space="preserve">; </w:t>
      </w:r>
      <w:r w:rsidRPr="00F85852">
        <w:rPr>
          <w:rStyle w:val="StyleUnderline"/>
          <w:rFonts w:asciiTheme="minorHAnsi" w:hAnsiTheme="minorHAnsi"/>
          <w:highlight w:val="cyan"/>
        </w:rPr>
        <w:t xml:space="preserve">and, </w:t>
      </w:r>
      <w:r w:rsidRPr="00F85852">
        <w:rPr>
          <w:rStyle w:val="Emphasis"/>
          <w:rFonts w:asciiTheme="minorHAnsi" w:hAnsiTheme="minorHAnsi"/>
          <w:highlight w:val="cyan"/>
        </w:rPr>
        <w:t>economic welfare in both societies will be diminished</w:t>
      </w:r>
      <w:r w:rsidRPr="00A40AE1">
        <w:rPr>
          <w:rStyle w:val="StyleUnderline"/>
          <w:rFonts w:asciiTheme="minorHAnsi" w:hAnsiTheme="minorHAnsi"/>
          <w:highlight w:val="yellow"/>
        </w:rPr>
        <w:t>.</w:t>
      </w:r>
      <w:r w:rsidRPr="00B31A2D">
        <w:rPr>
          <w:rFonts w:asciiTheme="minorHAnsi" w:hAnsiTheme="minorHAnsi"/>
          <w:sz w:val="14"/>
        </w:rPr>
        <w:t xml:space="preserve"> What can be done?</w:t>
      </w: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rPr>
      </w:pPr>
    </w:p>
    <w:p w:rsidR="00A40AE1" w:rsidRPr="00B31A2D" w:rsidRDefault="00A40AE1" w:rsidP="00A40AE1">
      <w:pPr>
        <w:pStyle w:val="Heading4"/>
        <w:rPr>
          <w:rFonts w:asciiTheme="minorHAnsi" w:hAnsiTheme="minorHAnsi"/>
        </w:rPr>
      </w:pPr>
      <w:r w:rsidRPr="00F85852">
        <w:rPr>
          <w:rFonts w:asciiTheme="minorHAnsi" w:hAnsiTheme="minorHAnsi"/>
          <w:highlight w:val="cyan"/>
        </w:rPr>
        <w:t xml:space="preserve">US-Sino ties key to de-escalate </w:t>
      </w:r>
      <w:r w:rsidRPr="00F85852">
        <w:rPr>
          <w:rFonts w:asciiTheme="minorHAnsi" w:hAnsiTheme="minorHAnsi"/>
          <w:highlight w:val="yellow"/>
        </w:rPr>
        <w:t xml:space="preserve">tensions in the </w:t>
      </w:r>
      <w:r w:rsidRPr="00F85852">
        <w:rPr>
          <w:rFonts w:asciiTheme="minorHAnsi" w:hAnsiTheme="minorHAnsi"/>
          <w:i/>
          <w:highlight w:val="yellow"/>
          <w:u w:val="single"/>
        </w:rPr>
        <w:t>South China Seas</w:t>
      </w:r>
      <w:r w:rsidRPr="00F85852">
        <w:rPr>
          <w:rFonts w:asciiTheme="minorHAnsi" w:hAnsiTheme="minorHAnsi"/>
          <w:highlight w:val="yellow"/>
        </w:rPr>
        <w:t>.</w:t>
      </w:r>
      <w:r w:rsidRPr="00B31A2D">
        <w:rPr>
          <w:rFonts w:asciiTheme="minorHAnsi" w:hAnsiTheme="minorHAnsi"/>
        </w:rPr>
        <w:t xml:space="preserve">  </w:t>
      </w:r>
      <w:r w:rsidRPr="00F85852">
        <w:rPr>
          <w:rFonts w:asciiTheme="minorHAnsi" w:hAnsiTheme="minorHAnsi"/>
          <w:highlight w:val="cyan"/>
        </w:rPr>
        <w:t>A B.I.T. is the best step for relations</w:t>
      </w:r>
      <w:r w:rsidRPr="00B31A2D">
        <w:rPr>
          <w:rFonts w:asciiTheme="minorHAnsi" w:hAnsiTheme="minorHAnsi"/>
        </w:rPr>
        <w:t xml:space="preserve">. </w:t>
      </w:r>
    </w:p>
    <w:p w:rsidR="00A40AE1" w:rsidRPr="00B31A2D" w:rsidRDefault="00A40AE1" w:rsidP="00A40AE1">
      <w:pPr>
        <w:rPr>
          <w:rStyle w:val="Style13ptBold"/>
          <w:rFonts w:asciiTheme="minorHAnsi" w:hAnsiTheme="minorHAnsi"/>
        </w:rPr>
      </w:pPr>
      <w:proofErr w:type="spellStart"/>
      <w:r w:rsidRPr="00F85852">
        <w:rPr>
          <w:rStyle w:val="Style13ptBold"/>
          <w:rFonts w:asciiTheme="minorHAnsi" w:hAnsiTheme="minorHAnsi"/>
          <w:highlight w:val="yellow"/>
        </w:rPr>
        <w:t>Shambaugh</w:t>
      </w:r>
      <w:proofErr w:type="spellEnd"/>
      <w:r w:rsidRPr="00F85852">
        <w:rPr>
          <w:rStyle w:val="Style13ptBold"/>
          <w:rFonts w:asciiTheme="minorHAnsi" w:hAnsiTheme="minorHAnsi"/>
          <w:highlight w:val="yellow"/>
        </w:rPr>
        <w:t xml:space="preserve"> ‘15</w:t>
      </w:r>
    </w:p>
    <w:p w:rsidR="00A40AE1" w:rsidRPr="00B31A2D" w:rsidRDefault="00A40AE1" w:rsidP="00A40AE1">
      <w:pPr>
        <w:rPr>
          <w:rFonts w:asciiTheme="minorHAnsi" w:hAnsiTheme="minorHAnsi"/>
        </w:rPr>
      </w:pPr>
      <w:r w:rsidRPr="00B31A2D">
        <w:rPr>
          <w:rFonts w:asciiTheme="minorHAnsi" w:hAnsiTheme="minorHAnsi"/>
          <w:sz w:val="18"/>
          <w:szCs w:val="18"/>
        </w:rPr>
        <w:t xml:space="preserve">David </w:t>
      </w:r>
      <w:proofErr w:type="spellStart"/>
      <w:r w:rsidRPr="00B31A2D">
        <w:rPr>
          <w:rFonts w:asciiTheme="minorHAnsi" w:hAnsiTheme="minorHAnsi"/>
          <w:sz w:val="18"/>
          <w:szCs w:val="18"/>
        </w:rPr>
        <w:t>Shambaugh</w:t>
      </w:r>
      <w:proofErr w:type="spellEnd"/>
      <w:r w:rsidRPr="00B31A2D">
        <w:rPr>
          <w:rFonts w:asciiTheme="minorHAnsi" w:hAnsiTheme="minorHAnsi"/>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w:t>
      </w:r>
      <w:proofErr w:type="gramStart"/>
      <w:r w:rsidRPr="00B31A2D">
        <w:rPr>
          <w:rFonts w:asciiTheme="minorHAnsi" w:hAnsiTheme="minorHAnsi"/>
          <w:sz w:val="18"/>
          <w:szCs w:val="18"/>
        </w:rPr>
        <w:t>–“</w:t>
      </w:r>
      <w:proofErr w:type="gramEnd"/>
      <w:r w:rsidRPr="00B31A2D">
        <w:rPr>
          <w:rFonts w:asciiTheme="minorHAnsi" w:hAnsiTheme="minorHAnsi"/>
          <w:sz w:val="18"/>
          <w:szCs w:val="18"/>
        </w:rPr>
        <w:t>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http://www.straitstimes.com/opinion/sino-us-relations-divorce-is-not-an-option</w:t>
      </w:r>
    </w:p>
    <w:p w:rsidR="00A40AE1" w:rsidRPr="00B31A2D" w:rsidRDefault="00A40AE1" w:rsidP="00A40AE1">
      <w:pPr>
        <w:rPr>
          <w:rFonts w:asciiTheme="minorHAnsi" w:hAnsiTheme="minorHAnsi"/>
          <w:sz w:val="14"/>
        </w:rPr>
      </w:pPr>
      <w:r w:rsidRPr="00F85852">
        <w:rPr>
          <w:rStyle w:val="StyleUnderline"/>
          <w:rFonts w:asciiTheme="minorHAnsi" w:hAnsiTheme="minorHAnsi"/>
          <w:highlight w:val="cya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F85852">
        <w:rPr>
          <w:rStyle w:val="StyleUnderline"/>
          <w:rFonts w:asciiTheme="minorHAnsi" w:hAnsiTheme="minorHAnsi"/>
          <w:highlight w:val="cyan"/>
        </w:rPr>
        <w:t>the US and China still have to coexist</w:t>
      </w:r>
      <w:r w:rsidRPr="00F85852">
        <w:rPr>
          <w:rFonts w:asciiTheme="minorHAnsi" w:hAnsiTheme="minorHAnsi"/>
          <w:sz w:val="14"/>
          <w:highlight w:val="cyan"/>
        </w:rPr>
        <w:t xml:space="preserve">, </w:t>
      </w:r>
      <w:r w:rsidRPr="00F85852">
        <w:rPr>
          <w:rStyle w:val="StyleUnderline"/>
          <w:rFonts w:asciiTheme="minorHAnsi" w:hAnsiTheme="minorHAnsi"/>
          <w:highlight w:val="cya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F85852">
        <w:rPr>
          <w:rStyle w:val="StyleUnderline"/>
          <w:rFonts w:asciiTheme="minorHAnsi" w:hAnsiTheme="minorHAnsi"/>
          <w:highlight w:val="cyan"/>
        </w:rPr>
        <w:t>do so peacefully if at all possible</w:t>
      </w:r>
      <w:r w:rsidRPr="00B31A2D">
        <w:rPr>
          <w:rFonts w:asciiTheme="minorHAnsi" w:hAnsiTheme="minorHAnsi"/>
          <w:sz w:val="14"/>
        </w:rPr>
        <w:t xml:space="preserve">. </w:t>
      </w:r>
      <w:r w:rsidRPr="00A40AE1">
        <w:rPr>
          <w:rStyle w:val="StyleUnderline"/>
          <w:rFonts w:asciiTheme="minorHAnsi" w:hAnsiTheme="minorHAnsi"/>
          <w:highlight w:val="yellow"/>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A40AE1">
        <w:rPr>
          <w:rStyle w:val="StyleUnderline"/>
          <w:rFonts w:asciiTheme="minorHAnsi" w:hAnsiTheme="minorHAnsi"/>
          <w:highlight w:val="yellow"/>
        </w:rPr>
        <w:t>both commercial and diplomatic</w:t>
      </w:r>
      <w:r w:rsidRPr="00B31A2D">
        <w:rPr>
          <w:rFonts w:asciiTheme="minorHAnsi" w:hAnsiTheme="minorHAnsi"/>
          <w:sz w:val="14"/>
        </w:rPr>
        <w:t xml:space="preserve"> business. Perhaps </w:t>
      </w:r>
      <w:r w:rsidRPr="00F85852">
        <w:rPr>
          <w:rStyle w:val="Emphasis"/>
          <w:rFonts w:asciiTheme="minorHAnsi" w:hAnsiTheme="minorHAnsi"/>
          <w:highlight w:val="cyan"/>
        </w:rPr>
        <w:t>the most immediate opportunity</w:t>
      </w:r>
      <w:r w:rsidRPr="00B31A2D">
        <w:rPr>
          <w:rFonts w:asciiTheme="minorHAnsi" w:hAnsiTheme="minorHAnsi"/>
          <w:sz w:val="14"/>
        </w:rPr>
        <w:t xml:space="preserve"> - </w:t>
      </w:r>
      <w:r w:rsidRPr="00A40AE1">
        <w:rPr>
          <w:rStyle w:val="Emphasis"/>
          <w:rFonts w:asciiTheme="minorHAnsi" w:hAnsiTheme="minorHAnsi"/>
          <w:highlight w:val="yellow"/>
        </w:rPr>
        <w:t>and one that would give an enormous boost to the relationship</w:t>
      </w:r>
      <w:r w:rsidRPr="00B31A2D">
        <w:rPr>
          <w:rFonts w:asciiTheme="minorHAnsi" w:hAnsiTheme="minorHAnsi"/>
          <w:sz w:val="14"/>
        </w:rPr>
        <w:t xml:space="preserve"> </w:t>
      </w:r>
      <w:r w:rsidRPr="00A40AE1">
        <w:rPr>
          <w:rStyle w:val="StyleUnderline"/>
          <w:rFonts w:asciiTheme="minorHAnsi" w:hAnsiTheme="minorHAnsi"/>
          <w:highlight w:val="yellow"/>
        </w:rPr>
        <w:t xml:space="preserve">- </w:t>
      </w:r>
      <w:r w:rsidRPr="00F85852">
        <w:rPr>
          <w:rStyle w:val="StyleUnderline"/>
          <w:rFonts w:asciiTheme="minorHAnsi" w:hAnsiTheme="minorHAnsi"/>
          <w:highlight w:val="cyan"/>
        </w:rPr>
        <w:t>would be</w:t>
      </w:r>
      <w:r w:rsidRPr="00B31A2D">
        <w:rPr>
          <w:rFonts w:asciiTheme="minorHAnsi" w:hAnsiTheme="minorHAnsi"/>
          <w:sz w:val="14"/>
        </w:rPr>
        <w:t xml:space="preserve"> the </w:t>
      </w:r>
      <w:r w:rsidRPr="00F85852">
        <w:rPr>
          <w:rStyle w:val="StyleUnderline"/>
          <w:rFonts w:asciiTheme="minorHAnsi" w:hAnsiTheme="minorHAnsi"/>
          <w:highlight w:val="cyan"/>
        </w:rPr>
        <w:t xml:space="preserve">conclusion of a </w:t>
      </w:r>
      <w:r w:rsidRPr="00F85852">
        <w:rPr>
          <w:rStyle w:val="Emphasis"/>
          <w:rFonts w:asciiTheme="minorHAnsi" w:hAnsiTheme="minorHAnsi"/>
          <w:highlight w:val="cyan"/>
        </w:rPr>
        <w:t>b</w:t>
      </w:r>
      <w:r w:rsidRPr="00B31A2D">
        <w:rPr>
          <w:rStyle w:val="StyleUnderline"/>
          <w:rFonts w:asciiTheme="minorHAnsi" w:hAnsiTheme="minorHAnsi"/>
        </w:rPr>
        <w:t>ilateral</w:t>
      </w:r>
      <w:r w:rsidRPr="00A40AE1">
        <w:rPr>
          <w:rStyle w:val="StyleUnderline"/>
          <w:rFonts w:asciiTheme="minorHAnsi" w:hAnsiTheme="minorHAnsi"/>
          <w:highlight w:val="yellow"/>
        </w:rPr>
        <w:t xml:space="preserve"> </w:t>
      </w:r>
      <w:r w:rsidRPr="00F85852">
        <w:rPr>
          <w:rStyle w:val="Emphasis"/>
          <w:rFonts w:asciiTheme="minorHAnsi" w:hAnsiTheme="minorHAnsi"/>
          <w:highlight w:val="cyan"/>
        </w:rPr>
        <w:t>i</w:t>
      </w:r>
      <w:r w:rsidRPr="00B31A2D">
        <w:rPr>
          <w:rStyle w:val="StyleUnderline"/>
          <w:rFonts w:asciiTheme="minorHAnsi" w:hAnsiTheme="minorHAnsi"/>
        </w:rPr>
        <w:t xml:space="preserve">nvestment </w:t>
      </w:r>
      <w:r w:rsidRPr="00F85852">
        <w:rPr>
          <w:rStyle w:val="Emphasis"/>
          <w:rFonts w:asciiTheme="minorHAnsi" w:hAnsiTheme="minorHAnsi"/>
          <w:highlight w:val="cyan"/>
        </w:rPr>
        <w:t>t</w:t>
      </w:r>
      <w:r w:rsidRPr="00B31A2D">
        <w:rPr>
          <w:rStyle w:val="StyleUnderline"/>
          <w:rFonts w:asciiTheme="minorHAnsi" w:hAnsiTheme="minorHAnsi"/>
        </w:rPr>
        <w:t>reaty</w:t>
      </w:r>
      <w:r w:rsidRPr="00A40AE1">
        <w:rPr>
          <w:rStyle w:val="StyleUnderline"/>
          <w:rFonts w:asciiTheme="minorHAnsi" w:hAnsiTheme="minorHAnsi"/>
          <w:highlight w:val="yellow"/>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w:t>
      </w:r>
      <w:proofErr w:type="spellStart"/>
      <w:r w:rsidRPr="00B31A2D">
        <w:rPr>
          <w:rFonts w:asciiTheme="minorHAnsi" w:hAnsiTheme="minorHAnsi"/>
          <w:sz w:val="14"/>
        </w:rPr>
        <w:t>finalised</w:t>
      </w:r>
      <w:proofErr w:type="spellEnd"/>
      <w:r w:rsidRPr="00B31A2D">
        <w:rPr>
          <w:rFonts w:asciiTheme="minorHAnsi" w:hAnsiTheme="minorHAnsi"/>
          <w:sz w:val="14"/>
        </w:rPr>
        <w:t xml:space="preserve">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w:t>
      </w:r>
      <w:proofErr w:type="spellStart"/>
      <w:r w:rsidRPr="00B31A2D">
        <w:rPr>
          <w:rFonts w:asciiTheme="minorHAnsi" w:hAnsiTheme="minorHAnsi"/>
          <w:sz w:val="14"/>
        </w:rPr>
        <w:t>Mr</w:t>
      </w:r>
      <w:proofErr w:type="spellEnd"/>
      <w:r w:rsidRPr="00B31A2D">
        <w:rPr>
          <w:rFonts w:asciiTheme="minorHAnsi" w:hAnsiTheme="minorHAnsi"/>
          <w:sz w:val="14"/>
        </w:rPr>
        <w:t xml:space="preserve">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F85852">
        <w:rPr>
          <w:rStyle w:val="StyleUnderline"/>
          <w:rFonts w:asciiTheme="minorHAnsi" w:hAnsiTheme="minorHAnsi"/>
          <w:highlight w:val="cyan"/>
        </w:rPr>
        <w:t>What worries</w:t>
      </w:r>
      <w:r w:rsidRPr="00B31A2D">
        <w:rPr>
          <w:rFonts w:asciiTheme="minorHAnsi" w:hAnsiTheme="minorHAnsi"/>
          <w:sz w:val="14"/>
        </w:rPr>
        <w:t xml:space="preserve"> me </w:t>
      </w:r>
      <w:r w:rsidRPr="00A40AE1">
        <w:rPr>
          <w:rStyle w:val="StyleUnderline"/>
          <w:rFonts w:asciiTheme="minorHAnsi" w:hAnsiTheme="minorHAnsi"/>
          <w:highlight w:val="yellow"/>
        </w:rPr>
        <w:t xml:space="preserve">is that in this increasingly negative </w:t>
      </w:r>
      <w:r w:rsidRPr="00B31A2D">
        <w:rPr>
          <w:rStyle w:val="StyleUnderline"/>
          <w:rFonts w:asciiTheme="minorHAnsi" w:hAnsiTheme="minorHAnsi"/>
        </w:rPr>
        <w:t xml:space="preserve">and suspicious </w:t>
      </w:r>
      <w:r w:rsidRPr="00A40AE1">
        <w:rPr>
          <w:rStyle w:val="StyleUnderline"/>
          <w:rFonts w:asciiTheme="minorHAnsi" w:hAnsiTheme="minorHAnsi"/>
          <w:highlight w:val="yellow"/>
        </w:rPr>
        <w:t>atmosphere</w:t>
      </w:r>
      <w:r w:rsidRPr="00B31A2D">
        <w:rPr>
          <w:rFonts w:asciiTheme="minorHAnsi" w:hAnsiTheme="minorHAnsi"/>
          <w:sz w:val="14"/>
        </w:rPr>
        <w:t xml:space="preserve">, </w:t>
      </w:r>
      <w:r w:rsidRPr="00A40AE1">
        <w:rPr>
          <w:rStyle w:val="Emphasis"/>
          <w:rFonts w:asciiTheme="minorHAnsi" w:hAnsiTheme="minorHAnsi"/>
          <w:highlight w:val="yellow"/>
        </w:rPr>
        <w:t>"</w:t>
      </w:r>
      <w:r w:rsidRPr="00F85852">
        <w:rPr>
          <w:rStyle w:val="Emphasis"/>
          <w:rFonts w:asciiTheme="minorHAnsi" w:hAnsiTheme="minorHAnsi"/>
          <w:highlight w:val="cya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A40AE1">
        <w:rPr>
          <w:rStyle w:val="StyleUnderline"/>
          <w:rFonts w:asciiTheme="minorHAnsi" w:hAnsiTheme="minorHAnsi"/>
          <w:highlight w:val="yellow"/>
        </w:rPr>
        <w:t>This could include</w:t>
      </w:r>
      <w:r w:rsidRPr="00B31A2D">
        <w:rPr>
          <w:rFonts w:asciiTheme="minorHAnsi" w:hAnsiTheme="minorHAnsi"/>
          <w:sz w:val="14"/>
        </w:rPr>
        <w:t xml:space="preserve"> </w:t>
      </w:r>
      <w:r w:rsidRPr="00A40AE1">
        <w:rPr>
          <w:rStyle w:val="StyleUnderline"/>
          <w:rFonts w:asciiTheme="minorHAnsi" w:hAnsiTheme="minorHAnsi"/>
          <w:highlight w:val="yellow"/>
        </w:rPr>
        <w:t>a</w:t>
      </w:r>
      <w:r w:rsidRPr="00B31A2D">
        <w:rPr>
          <w:rFonts w:asciiTheme="minorHAnsi" w:hAnsiTheme="minorHAnsi"/>
          <w:sz w:val="14"/>
        </w:rPr>
        <w:t xml:space="preserve">nother </w:t>
      </w:r>
      <w:r w:rsidRPr="00A40AE1">
        <w:rPr>
          <w:rStyle w:val="Emphasis"/>
          <w:rFonts w:asciiTheme="minorHAnsi" w:hAnsiTheme="minorHAnsi"/>
          <w:highlight w:val="yellow"/>
        </w:rPr>
        <w:t>military incident in the air or at sea</w:t>
      </w:r>
      <w:r w:rsidRPr="00B31A2D">
        <w:rPr>
          <w:rFonts w:asciiTheme="minorHAnsi" w:hAnsiTheme="minorHAnsi"/>
          <w:sz w:val="14"/>
        </w:rPr>
        <w:t xml:space="preserve">, or renewed tension over Taiwan. Even </w:t>
      </w:r>
      <w:r w:rsidRPr="00F85852">
        <w:rPr>
          <w:rStyle w:val="StyleUnderline"/>
          <w:rFonts w:asciiTheme="minorHAnsi" w:hAnsiTheme="minorHAnsi"/>
          <w:highlight w:val="cyan"/>
        </w:rPr>
        <w:t xml:space="preserve">the current situation in the South China Sea </w:t>
      </w:r>
      <w:r w:rsidRPr="00F85852">
        <w:rPr>
          <w:rStyle w:val="Emphasis"/>
          <w:rFonts w:asciiTheme="minorHAnsi" w:hAnsiTheme="minorHAnsi"/>
          <w:highlight w:val="cyan"/>
        </w:rPr>
        <w:t xml:space="preserve">has real potential to </w:t>
      </w:r>
      <w:proofErr w:type="spellStart"/>
      <w:r w:rsidRPr="00F85852">
        <w:rPr>
          <w:rStyle w:val="Emphasis"/>
          <w:rFonts w:asciiTheme="minorHAnsi" w:hAnsiTheme="minorHAnsi"/>
          <w:highlight w:val="cyan"/>
        </w:rPr>
        <w:t>haemorrhage</w:t>
      </w:r>
      <w:proofErr w:type="spellEnd"/>
      <w:r w:rsidRPr="00B31A2D">
        <w:rPr>
          <w:rFonts w:asciiTheme="minorHAnsi" w:hAnsiTheme="minorHAnsi"/>
          <w:sz w:val="14"/>
        </w:rPr>
        <w:t xml:space="preserve">, as China is not going to stop its island- building activities and hence will not meet American demands that it </w:t>
      </w:r>
      <w:proofErr w:type="gramStart"/>
      <w:r w:rsidRPr="00B31A2D">
        <w:rPr>
          <w:rFonts w:asciiTheme="minorHAnsi" w:hAnsiTheme="minorHAnsi"/>
          <w:sz w:val="14"/>
        </w:rPr>
        <w:t>do</w:t>
      </w:r>
      <w:proofErr w:type="gramEnd"/>
      <w:r w:rsidRPr="00B31A2D">
        <w:rPr>
          <w:rFonts w:asciiTheme="minorHAnsi" w:hAnsiTheme="minorHAnsi"/>
          <w:sz w:val="14"/>
        </w:rPr>
        <w:t xml:space="preserve"> so. Or if China, having fortified the islands, proclaims an air </w:t>
      </w:r>
      <w:proofErr w:type="spellStart"/>
      <w:r w:rsidRPr="00B31A2D">
        <w:rPr>
          <w:rFonts w:asciiTheme="minorHAnsi" w:hAnsiTheme="minorHAnsi"/>
          <w:sz w:val="14"/>
        </w:rPr>
        <w:t>defence</w:t>
      </w:r>
      <w:proofErr w:type="spellEnd"/>
      <w:r w:rsidRPr="00B31A2D">
        <w:rPr>
          <w:rFonts w:asciiTheme="minorHAnsi" w:hAnsiTheme="minorHAnsi"/>
          <w:sz w:val="14"/>
        </w:rPr>
        <w:t xml:space="preserve"> identification zone over the South China Sea. What is Washington to do then? </w:t>
      </w:r>
      <w:r w:rsidRPr="00A40AE1">
        <w:rPr>
          <w:rStyle w:val="Emphasis"/>
          <w:rFonts w:asciiTheme="minorHAnsi" w:hAnsiTheme="minorHAnsi"/>
          <w:highlight w:val="yellow"/>
        </w:rPr>
        <w:t>The potential for military confrontation is not insignificant.</w:t>
      </w:r>
      <w:r w:rsidRPr="00B31A2D">
        <w:rPr>
          <w:rStyle w:val="Emphasis"/>
          <w:rFonts w:asciiTheme="minorHAnsi" w:hAnsiTheme="minorHAnsi"/>
        </w:rPr>
        <w:t xml:space="preserve"> </w:t>
      </w:r>
      <w:r w:rsidRPr="00A40AE1">
        <w:rPr>
          <w:rStyle w:val="StyleUnderline"/>
          <w:rFonts w:asciiTheme="minorHAnsi" w:hAnsiTheme="minorHAnsi"/>
          <w:highlight w:val="yellow"/>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F85852">
        <w:rPr>
          <w:rStyle w:val="StyleUnderline"/>
          <w:rFonts w:asciiTheme="minorHAnsi" w:hAnsiTheme="minorHAnsi"/>
          <w:highlight w:val="cyan"/>
        </w:rPr>
        <w:t>the key responsibility for both countries is to</w:t>
      </w:r>
      <w:r w:rsidRPr="00B31A2D">
        <w:rPr>
          <w:rFonts w:asciiTheme="minorHAnsi" w:hAnsiTheme="minorHAnsi"/>
          <w:sz w:val="14"/>
        </w:rPr>
        <w:t xml:space="preserve"> learn how </w:t>
      </w:r>
      <w:r w:rsidRPr="00A40AE1">
        <w:rPr>
          <w:rStyle w:val="StyleUnderline"/>
          <w:rFonts w:asciiTheme="minorHAnsi" w:hAnsiTheme="minorHAnsi"/>
          <w:highlight w:val="yellow"/>
        </w:rPr>
        <w:t>to manage competition</w:t>
      </w:r>
      <w:r w:rsidRPr="00B31A2D">
        <w:rPr>
          <w:rFonts w:asciiTheme="minorHAnsi" w:hAnsiTheme="minorHAnsi"/>
          <w:sz w:val="14"/>
        </w:rPr>
        <w:t xml:space="preserve">, </w:t>
      </w:r>
      <w:r w:rsidRPr="00A40AE1">
        <w:rPr>
          <w:rStyle w:val="StyleUnderline"/>
          <w:rFonts w:asciiTheme="minorHAnsi" w:hAnsiTheme="minorHAnsi"/>
          <w:highlight w:val="yellow"/>
        </w:rPr>
        <w:t xml:space="preserve">keep it from edging towards the conflictual end of the spectrum, while trying to expand the </w:t>
      </w:r>
      <w:r w:rsidRPr="00F85852">
        <w:rPr>
          <w:rStyle w:val="StyleUnderline"/>
          <w:rFonts w:asciiTheme="minorHAnsi" w:hAnsiTheme="minorHAnsi"/>
          <w:highlight w:val="cyan"/>
        </w:rPr>
        <w:t>zone of practical cooperation</w:t>
      </w:r>
      <w:r w:rsidRPr="00A40AE1">
        <w:rPr>
          <w:rStyle w:val="StyleUnderline"/>
          <w:rFonts w:asciiTheme="minorHAnsi" w:hAnsiTheme="minorHAnsi"/>
          <w:highlight w:val="yellow"/>
        </w:rPr>
        <w:t>.</w:t>
      </w:r>
    </w:p>
    <w:p w:rsidR="00A40AE1" w:rsidRPr="00B31A2D" w:rsidRDefault="00A40AE1" w:rsidP="00A40AE1">
      <w:pPr>
        <w:rPr>
          <w:rFonts w:asciiTheme="minorHAnsi" w:hAnsiTheme="minorHAnsi"/>
        </w:rPr>
      </w:pPr>
    </w:p>
    <w:p w:rsidR="00A40AE1" w:rsidRPr="00B31A2D" w:rsidRDefault="00A40AE1" w:rsidP="00A40AE1">
      <w:pPr>
        <w:pStyle w:val="Heading4"/>
      </w:pPr>
      <w:r w:rsidRPr="00F85852">
        <w:rPr>
          <w:highlight w:val="cyan"/>
        </w:rPr>
        <w:t>SCS conflict</w:t>
      </w:r>
      <w:r w:rsidRPr="00B31A2D">
        <w:t xml:space="preserve"> </w:t>
      </w:r>
      <w:r w:rsidRPr="00F85852">
        <w:rPr>
          <w:highlight w:val="yellow"/>
        </w:rPr>
        <w:t>causes huge death tolls</w:t>
      </w:r>
      <w:r w:rsidRPr="00B31A2D">
        <w:t>.</w:t>
      </w:r>
    </w:p>
    <w:p w:rsidR="00A40AE1" w:rsidRPr="00B31A2D" w:rsidRDefault="00A40AE1" w:rsidP="00A40AE1">
      <w:pPr>
        <w:rPr>
          <w:rFonts w:asciiTheme="minorHAnsi" w:hAnsiTheme="minorHAnsi"/>
        </w:rPr>
      </w:pPr>
      <w:proofErr w:type="spellStart"/>
      <w:r w:rsidRPr="00F85852">
        <w:rPr>
          <w:rStyle w:val="Heading4Char"/>
          <w:rFonts w:asciiTheme="minorHAnsi" w:hAnsiTheme="minorHAnsi"/>
          <w:highlight w:val="cyan"/>
        </w:rPr>
        <w:t>Wittner</w:t>
      </w:r>
      <w:proofErr w:type="spellEnd"/>
      <w:r w:rsidRPr="00F85852">
        <w:rPr>
          <w:rStyle w:val="Heading4Char"/>
          <w:rFonts w:asciiTheme="minorHAnsi" w:hAnsiTheme="minorHAnsi"/>
          <w:highlight w:val="cyan"/>
        </w:rPr>
        <w:t xml:space="preserve"> ‘11</w:t>
      </w:r>
      <w:r w:rsidRPr="00B31A2D">
        <w:rPr>
          <w:rFonts w:asciiTheme="minorHAnsi" w:hAnsiTheme="minorHAnsi"/>
        </w:rPr>
        <w:t xml:space="preserve"> </w:t>
      </w:r>
    </w:p>
    <w:p w:rsidR="00A40AE1" w:rsidRPr="00B31A2D" w:rsidRDefault="00A40AE1" w:rsidP="00A40AE1">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 11/28/2011, "Is a Nuclear War With China Possible?",  </w:t>
      </w:r>
      <w:hyperlink r:id="rId6"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rsidR="00A40AE1" w:rsidRPr="00B31A2D" w:rsidRDefault="00A40AE1" w:rsidP="00A40AE1">
      <w:pPr>
        <w:rPr>
          <w:rFonts w:asciiTheme="minorHAnsi" w:hAnsiTheme="minorHAnsi"/>
          <w:sz w:val="16"/>
        </w:rPr>
      </w:pPr>
      <w:r w:rsidRPr="00F85852">
        <w:rPr>
          <w:rStyle w:val="StyleUnderline"/>
          <w:rFonts w:asciiTheme="minorHAnsi" w:hAnsiTheme="minorHAnsi"/>
          <w:highlight w:val="cyan"/>
        </w:rPr>
        <w:t>While nuclear weapons exist, there remains a danger</w:t>
      </w:r>
      <w:r w:rsidRPr="00B31A2D">
        <w:rPr>
          <w:rStyle w:val="StyleUnderline"/>
          <w:rFonts w:asciiTheme="minorHAnsi" w:hAnsiTheme="minorHAnsi"/>
        </w:rPr>
        <w:t xml:space="preserve"> that </w:t>
      </w:r>
      <w:r w:rsidRPr="00A40AE1">
        <w:rPr>
          <w:rStyle w:val="StyleUnderline"/>
          <w:rFonts w:asciiTheme="minorHAnsi" w:hAnsiTheme="minorHAnsi"/>
          <w:highlight w:val="yellow"/>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0"/>
          <w:rFonts w:asciiTheme="minorHAnsi" w:hAnsiTheme="minorHAnsi"/>
        </w:rPr>
        <w:t xml:space="preserve">The </w:t>
      </w:r>
      <w:r w:rsidRPr="00A40AE1">
        <w:rPr>
          <w:rStyle w:val="BoldUnderline0"/>
          <w:rFonts w:asciiTheme="minorHAnsi" w:hAnsiTheme="minorHAnsi"/>
          <w:highlight w:val="yellow"/>
        </w:rPr>
        <w:t>current deterioration</w:t>
      </w:r>
      <w:r w:rsidRPr="00B31A2D">
        <w:rPr>
          <w:rStyle w:val="BoldUnderline0"/>
          <w:rFonts w:asciiTheme="minorHAnsi" w:hAnsiTheme="minorHAnsi"/>
        </w:rPr>
        <w:t xml:space="preserve"> </w:t>
      </w:r>
      <w:r w:rsidRPr="00A40AE1">
        <w:rPr>
          <w:rStyle w:val="BoldUnderline0"/>
          <w:rFonts w:asciiTheme="minorHAnsi" w:hAnsiTheme="minorHAnsi"/>
          <w:highlight w:val="yellow"/>
        </w:rPr>
        <w:t>of U.S</w:t>
      </w:r>
      <w:r w:rsidRPr="00F85852">
        <w:rPr>
          <w:rStyle w:val="BoldUnderline0"/>
          <w:rFonts w:asciiTheme="minorHAnsi" w:hAnsiTheme="minorHAnsi"/>
          <w:highlight w:val="cyan"/>
        </w:rPr>
        <w:t xml:space="preserve">. relations with China might end up providing </w:t>
      </w:r>
      <w:r w:rsidRPr="00A40AE1">
        <w:rPr>
          <w:rStyle w:val="BoldUnderline0"/>
          <w:rFonts w:asciiTheme="minorHAnsi" w:hAnsiTheme="minorHAnsi"/>
          <w:highlight w:val="yellow"/>
        </w:rPr>
        <w:t>us with</w:t>
      </w:r>
      <w:r w:rsidRPr="00B31A2D">
        <w:rPr>
          <w:rStyle w:val="BoldUnderline0"/>
          <w:rFonts w:asciiTheme="minorHAnsi" w:hAnsiTheme="minorHAnsi"/>
        </w:rPr>
        <w:t xml:space="preserve"> yet </w:t>
      </w:r>
      <w:r w:rsidRPr="00A40AE1">
        <w:rPr>
          <w:rStyle w:val="BoldUnderline0"/>
          <w:rFonts w:asciiTheme="minorHAnsi" w:hAnsiTheme="minorHAnsi"/>
          <w:highlight w:val="yellow"/>
        </w:rPr>
        <w:t>an</w:t>
      </w:r>
      <w:r w:rsidRPr="00B31A2D">
        <w:rPr>
          <w:rStyle w:val="BoldUnderline0"/>
          <w:rFonts w:asciiTheme="minorHAnsi" w:hAnsiTheme="minorHAnsi"/>
        </w:rPr>
        <w:t xml:space="preserve">other </w:t>
      </w:r>
      <w:r w:rsidRPr="00A40AE1">
        <w:rPr>
          <w:rStyle w:val="BoldUnderline0"/>
          <w:rFonts w:asciiTheme="minorHAnsi" w:hAnsiTheme="minorHAnsi"/>
          <w:highlight w:val="yellow"/>
        </w:rPr>
        <w:t>example of this</w:t>
      </w:r>
      <w:r w:rsidRPr="00B31A2D">
        <w:rPr>
          <w:rStyle w:val="BoldUnderline0"/>
          <w:rFonts w:asciiTheme="minorHAnsi" w:hAnsiTheme="minorHAnsi"/>
        </w:rPr>
        <w:t xml:space="preserve"> phenomenon</w:t>
      </w:r>
      <w:r w:rsidRPr="00B31A2D">
        <w:rPr>
          <w:rFonts w:asciiTheme="minorHAnsi" w:hAnsiTheme="minorHAnsi"/>
          <w:sz w:val="16"/>
        </w:rPr>
        <w:t xml:space="preserve">. </w:t>
      </w:r>
      <w:r w:rsidRPr="00A40AE1">
        <w:rPr>
          <w:rStyle w:val="StyleUnderline"/>
          <w:rFonts w:asciiTheme="minorHAnsi" w:hAnsiTheme="minorHAnsi"/>
          <w:highlight w:val="yellow"/>
        </w:rPr>
        <w:t xml:space="preserve">The </w:t>
      </w:r>
      <w:r w:rsidRPr="00A40AE1">
        <w:rPr>
          <w:rStyle w:val="BoldUnderline0"/>
          <w:rFonts w:asciiTheme="minorHAnsi" w:hAnsiTheme="minorHAnsi"/>
          <w:highlight w:val="yellow"/>
        </w:rPr>
        <w:t>gathering tension</w:t>
      </w:r>
      <w:r w:rsidRPr="00A40AE1">
        <w:rPr>
          <w:rStyle w:val="StyleUnderline"/>
          <w:rFonts w:asciiTheme="minorHAnsi" w:hAnsiTheme="minorHAnsi"/>
          <w:highlight w:val="yellow"/>
        </w:rPr>
        <w:t xml:space="preserve"> between the U</w:t>
      </w:r>
      <w:r w:rsidRPr="00B31A2D">
        <w:rPr>
          <w:rStyle w:val="StyleUnderline"/>
          <w:rFonts w:asciiTheme="minorHAnsi" w:hAnsiTheme="minorHAnsi"/>
        </w:rPr>
        <w:t xml:space="preserve">nited </w:t>
      </w:r>
      <w:r w:rsidRPr="00A40AE1">
        <w:rPr>
          <w:rStyle w:val="StyleUnderline"/>
          <w:rFonts w:asciiTheme="minorHAnsi" w:hAnsiTheme="minorHAnsi"/>
          <w:highlight w:val="yellow"/>
        </w:rPr>
        <w:t>S</w:t>
      </w:r>
      <w:r w:rsidRPr="00B31A2D">
        <w:rPr>
          <w:rStyle w:val="StyleUnderline"/>
          <w:rFonts w:asciiTheme="minorHAnsi" w:hAnsiTheme="minorHAnsi"/>
        </w:rPr>
        <w:t xml:space="preserve">tates </w:t>
      </w:r>
      <w:r w:rsidRPr="00A40AE1">
        <w:rPr>
          <w:rStyle w:val="StyleUnderline"/>
          <w:rFonts w:asciiTheme="minorHAnsi" w:hAnsiTheme="minorHAnsi"/>
          <w:highlight w:val="yellow"/>
        </w:rPr>
        <w:t xml:space="preserve">and China </w:t>
      </w:r>
      <w:r w:rsidRPr="00A40AE1">
        <w:rPr>
          <w:rStyle w:val="BoldUnderline0"/>
          <w:rFonts w:asciiTheme="minorHAnsi" w:hAnsiTheme="minorHAnsi"/>
          <w:highlight w:val="yellow"/>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F85852">
        <w:rPr>
          <w:rStyle w:val="BoldUnderline0"/>
          <w:rFonts w:asciiTheme="minorHAnsi" w:hAnsiTheme="minorHAnsi"/>
          <w:highlight w:val="cyan"/>
        </w:rPr>
        <w:t>the U.S</w:t>
      </w:r>
      <w:r w:rsidRPr="00F85852">
        <w:rPr>
          <w:rStyle w:val="StyleUnderline"/>
          <w:rFonts w:asciiTheme="minorHAnsi" w:hAnsiTheme="minorHAnsi"/>
          <w:highlight w:val="cyan"/>
        </w:rPr>
        <w:t xml:space="preserve">. government recently </w:t>
      </w:r>
      <w:r w:rsidRPr="00F85852">
        <w:rPr>
          <w:rStyle w:val="BoldUnderline0"/>
          <w:rFonts w:asciiTheme="minorHAnsi" w:hAnsiTheme="minorHAnsi"/>
          <w:highlight w:val="cyan"/>
        </w:rPr>
        <w:t>challenged China’s claims in the South China Sea</w:t>
      </w:r>
      <w:r w:rsidRPr="00B31A2D">
        <w:rPr>
          <w:rStyle w:val="BoldUnderline0"/>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A40AE1">
        <w:rPr>
          <w:rStyle w:val="StyleUnderline"/>
          <w:rFonts w:asciiTheme="minorHAnsi" w:hAnsiTheme="minorHAnsi"/>
          <w:highlight w:val="yellow"/>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F85852">
        <w:rPr>
          <w:rStyle w:val="Emphasis"/>
          <w:rFonts w:asciiTheme="minorHAnsi" w:hAnsiTheme="minorHAnsi"/>
          <w:highlight w:val="cya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0"/>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A40AE1">
        <w:rPr>
          <w:rStyle w:val="StyleUnderline"/>
          <w:rFonts w:asciiTheme="minorHAnsi" w:hAnsiTheme="minorHAnsi"/>
          <w:highlight w:val="yellow"/>
        </w:rPr>
        <w:t>Some</w:t>
      </w:r>
      <w:r w:rsidRPr="00B31A2D">
        <w:rPr>
          <w:rStyle w:val="StyleUnderline"/>
          <w:rFonts w:asciiTheme="minorHAnsi" w:hAnsiTheme="minorHAnsi"/>
        </w:rPr>
        <w:t xml:space="preserve"> pundits </w:t>
      </w:r>
      <w:r w:rsidRPr="00A40AE1">
        <w:rPr>
          <w:rStyle w:val="StyleUnderline"/>
          <w:rFonts w:asciiTheme="minorHAnsi" w:hAnsiTheme="minorHAnsi"/>
          <w:highlight w:val="yellow"/>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A40AE1">
        <w:rPr>
          <w:rStyle w:val="StyleUnderline"/>
          <w:rFonts w:asciiTheme="minorHAnsi" w:hAnsiTheme="minorHAnsi"/>
          <w:highlight w:val="yellow"/>
        </w:rPr>
        <w:t xml:space="preserve">But the </w:t>
      </w:r>
      <w:proofErr w:type="spellStart"/>
      <w:r w:rsidRPr="00A40AE1">
        <w:rPr>
          <w:rStyle w:val="StyleUnderline"/>
          <w:rFonts w:asciiTheme="minorHAnsi" w:hAnsiTheme="minorHAnsi"/>
          <w:highlight w:val="yellow"/>
        </w:rPr>
        <w:t>Kargil</w:t>
      </w:r>
      <w:proofErr w:type="spellEnd"/>
      <w:r w:rsidRPr="00A40AE1">
        <w:rPr>
          <w:rStyle w:val="StyleUnderline"/>
          <w:rFonts w:asciiTheme="minorHAnsi" w:hAnsiTheme="minorHAnsi"/>
          <w:highlight w:val="yellow"/>
        </w:rPr>
        <w:t xml:space="preserve">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F85852">
        <w:rPr>
          <w:rStyle w:val="StyleUnderline"/>
          <w:rFonts w:asciiTheme="minorHAnsi" w:hAnsiTheme="minorHAnsi"/>
          <w:highlight w:val="cyan"/>
        </w:rPr>
        <w:t>should convince us that such wars can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A40AE1">
        <w:rPr>
          <w:rStyle w:val="StyleUnderline"/>
          <w:rFonts w:asciiTheme="minorHAnsi" w:hAnsiTheme="minorHAnsi"/>
          <w:highlight w:val="yellow"/>
        </w:rPr>
        <w:t>Obviously</w:t>
      </w:r>
      <w:r w:rsidRPr="00A40AE1">
        <w:rPr>
          <w:rFonts w:asciiTheme="minorHAnsi" w:hAnsiTheme="minorHAnsi"/>
          <w:sz w:val="16"/>
          <w:highlight w:val="yellow"/>
        </w:rPr>
        <w:t xml:space="preserve">, </w:t>
      </w:r>
      <w:r w:rsidRPr="00A40AE1">
        <w:rPr>
          <w:rStyle w:val="StyleUnderline"/>
          <w:rFonts w:asciiTheme="minorHAnsi" w:hAnsiTheme="minorHAnsi"/>
          <w:highlight w:val="yellow"/>
        </w:rPr>
        <w:t>NATO leaders didn’t feel deterred</w:t>
      </w:r>
      <w:r w:rsidRPr="00A40AE1">
        <w:rPr>
          <w:rFonts w:asciiTheme="minorHAnsi" w:hAnsiTheme="minorHAnsi"/>
          <w:sz w:val="16"/>
          <w:highlight w:val="yellow"/>
        </w:rPr>
        <w:t>,</w:t>
      </w:r>
      <w:r w:rsidRPr="00B31A2D">
        <w:rPr>
          <w:rFonts w:asciiTheme="minorHAnsi" w:hAnsiTheme="minorHAnsi"/>
          <w:sz w:val="16"/>
        </w:rPr>
        <w:t xml:space="preserve"> for, </w:t>
      </w:r>
      <w:r w:rsidRPr="00F85852">
        <w:rPr>
          <w:rStyle w:val="StyleUnderline"/>
          <w:rFonts w:asciiTheme="minorHAnsi" w:hAnsiTheme="minorHAnsi"/>
          <w:highlight w:val="cya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A40AE1">
        <w:rPr>
          <w:rStyle w:val="StyleUnderline"/>
          <w:rFonts w:asciiTheme="minorHAnsi" w:hAnsiTheme="minorHAnsi"/>
          <w:highlight w:val="yellow"/>
        </w:rPr>
        <w:t xml:space="preserve">nuclear attack by China would </w:t>
      </w:r>
      <w:r w:rsidRPr="00F85852">
        <w:rPr>
          <w:rStyle w:val="StyleUnderline"/>
          <w:rFonts w:asciiTheme="minorHAnsi" w:hAnsiTheme="minorHAnsi"/>
          <w:highlight w:val="cyan"/>
        </w:rPr>
        <w:t>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A40AE1">
        <w:rPr>
          <w:rStyle w:val="StyleUnderline"/>
          <w:rFonts w:asciiTheme="minorHAnsi" w:hAnsiTheme="minorHAnsi"/>
          <w:highlight w:val="yellow"/>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0"/>
          <w:rFonts w:asciiTheme="minorHAnsi" w:hAnsiTheme="minorHAnsi"/>
        </w:rPr>
        <w:t>Both nations would be reduced to smoldering, radioactive wastelands</w:t>
      </w:r>
      <w:r w:rsidRPr="00B31A2D">
        <w:rPr>
          <w:rFonts w:asciiTheme="minorHAnsi" w:hAnsiTheme="minorHAnsi"/>
          <w:sz w:val="16"/>
        </w:rPr>
        <w:t xml:space="preserve">. Also, </w:t>
      </w:r>
      <w:r w:rsidRPr="00A40AE1">
        <w:rPr>
          <w:rStyle w:val="BoldUnderline0"/>
          <w:rFonts w:asciiTheme="minorHAnsi" w:hAnsiTheme="minorHAnsi"/>
          <w:highlight w:val="yellow"/>
        </w:rPr>
        <w:t>radioactive debris</w:t>
      </w:r>
      <w:r w:rsidRPr="00B31A2D">
        <w:rPr>
          <w:rStyle w:val="BoldUnderline0"/>
          <w:rFonts w:asciiTheme="minorHAnsi" w:hAnsiTheme="minorHAnsi"/>
        </w:rPr>
        <w:t xml:space="preserve"> sent aloft by the nuclear explosions </w:t>
      </w:r>
      <w:r w:rsidRPr="00A40AE1">
        <w:rPr>
          <w:rStyle w:val="BoldUnderline0"/>
          <w:rFonts w:asciiTheme="minorHAnsi" w:hAnsiTheme="minorHAnsi"/>
          <w:highlight w:val="yellow"/>
        </w:rPr>
        <w:t>would</w:t>
      </w:r>
      <w:r w:rsidRPr="00B31A2D">
        <w:rPr>
          <w:rStyle w:val="BoldUnderline0"/>
          <w:rFonts w:asciiTheme="minorHAnsi" w:hAnsiTheme="minorHAnsi"/>
        </w:rPr>
        <w:t xml:space="preserve"> </w:t>
      </w:r>
      <w:r w:rsidRPr="00B31A2D">
        <w:rPr>
          <w:rStyle w:val="Emphasis"/>
          <w:rFonts w:asciiTheme="minorHAnsi" w:hAnsiTheme="minorHAnsi"/>
        </w:rPr>
        <w:t>blot out the sun</w:t>
      </w:r>
      <w:r w:rsidRPr="00B31A2D">
        <w:rPr>
          <w:rStyle w:val="BoldUnderline0"/>
          <w:rFonts w:asciiTheme="minorHAnsi" w:hAnsiTheme="minorHAnsi"/>
        </w:rPr>
        <w:t xml:space="preserve"> and </w:t>
      </w:r>
      <w:r w:rsidRPr="00F85852">
        <w:rPr>
          <w:rStyle w:val="BoldUnderline0"/>
          <w:rFonts w:asciiTheme="minorHAnsi" w:hAnsiTheme="minorHAnsi"/>
          <w:highlight w:val="cyan"/>
        </w:rPr>
        <w:t xml:space="preserve">bring on a </w:t>
      </w:r>
      <w:r w:rsidRPr="00F85852">
        <w:rPr>
          <w:rStyle w:val="Emphasis"/>
          <w:rFonts w:asciiTheme="minorHAnsi" w:hAnsiTheme="minorHAnsi"/>
          <w:highlight w:val="cyan"/>
        </w:rPr>
        <w:t>“nuclear winter</w:t>
      </w:r>
      <w:r w:rsidRPr="00A40AE1">
        <w:rPr>
          <w:rStyle w:val="Emphasis"/>
          <w:rFonts w:asciiTheme="minorHAnsi" w:hAnsiTheme="minorHAnsi"/>
          <w:highlight w:val="yellow"/>
        </w:rPr>
        <w:t>”</w:t>
      </w:r>
      <w:r w:rsidRPr="00B31A2D">
        <w:rPr>
          <w:rStyle w:val="Emphasis"/>
          <w:rFonts w:asciiTheme="minorHAnsi" w:hAnsiTheme="minorHAnsi"/>
        </w:rPr>
        <w:t xml:space="preserve"> around the globe—destroying agriculture, creating worldwide famine, and </w:t>
      </w:r>
      <w:r w:rsidRPr="00F85852">
        <w:rPr>
          <w:rStyle w:val="Emphasis"/>
          <w:rFonts w:asciiTheme="minorHAnsi" w:hAnsiTheme="minorHAnsi"/>
          <w:highlight w:val="cya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rPr>
      </w:pPr>
    </w:p>
    <w:p w:rsidR="00A40AE1" w:rsidRPr="00B31A2D" w:rsidRDefault="00A40AE1" w:rsidP="00A40AE1">
      <w:pPr>
        <w:rPr>
          <w:rFonts w:asciiTheme="minorHAnsi" w:hAnsiTheme="minorHAnsi"/>
        </w:rPr>
      </w:pPr>
    </w:p>
    <w:sectPr w:rsidR="00A40AE1" w:rsidRPr="00B31A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007C1B"/>
    <w:multiLevelType w:val="hybridMultilevel"/>
    <w:tmpl w:val="1EDC2282"/>
    <w:lvl w:ilvl="0" w:tplc="C1F422C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49103B"/>
    <w:multiLevelType w:val="hybridMultilevel"/>
    <w:tmpl w:val="27C86F4C"/>
    <w:lvl w:ilvl="0" w:tplc="F1D03BF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77526E"/>
    <w:multiLevelType w:val="hybridMultilevel"/>
    <w:tmpl w:val="F680540E"/>
    <w:lvl w:ilvl="0" w:tplc="73006026">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15:restartNumberingAfterBreak="0">
    <w:nsid w:val="757E2564"/>
    <w:multiLevelType w:val="hybridMultilevel"/>
    <w:tmpl w:val="795A065A"/>
    <w:lvl w:ilvl="0" w:tplc="631A462C">
      <w:start w:val="5"/>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40AE1"/>
    <w:rsid w:val="000139A3"/>
    <w:rsid w:val="000B4D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FD2"/>
    <w:rsid w:val="00407037"/>
    <w:rsid w:val="0045112E"/>
    <w:rsid w:val="004605D6"/>
    <w:rsid w:val="004C60E8"/>
    <w:rsid w:val="004E3579"/>
    <w:rsid w:val="004E728B"/>
    <w:rsid w:val="004F39E0"/>
    <w:rsid w:val="004F3AFC"/>
    <w:rsid w:val="005204B5"/>
    <w:rsid w:val="00537BD5"/>
    <w:rsid w:val="00547C79"/>
    <w:rsid w:val="0057268A"/>
    <w:rsid w:val="00584A4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555C"/>
    <w:rsid w:val="0097032B"/>
    <w:rsid w:val="009D2EAD"/>
    <w:rsid w:val="009D54B2"/>
    <w:rsid w:val="009E1922"/>
    <w:rsid w:val="009F7ED2"/>
    <w:rsid w:val="00A40AE1"/>
    <w:rsid w:val="00A93661"/>
    <w:rsid w:val="00A95652"/>
    <w:rsid w:val="00AC0AB8"/>
    <w:rsid w:val="00B01D8F"/>
    <w:rsid w:val="00B33C6D"/>
    <w:rsid w:val="00B4508F"/>
    <w:rsid w:val="00B55AD5"/>
    <w:rsid w:val="00B8057C"/>
    <w:rsid w:val="00BD6238"/>
    <w:rsid w:val="00BF593B"/>
    <w:rsid w:val="00BF773A"/>
    <w:rsid w:val="00BF7E81"/>
    <w:rsid w:val="00C13773"/>
    <w:rsid w:val="00C17CC8"/>
    <w:rsid w:val="00C83417"/>
    <w:rsid w:val="00C92F05"/>
    <w:rsid w:val="00C9604F"/>
    <w:rsid w:val="00CA19AA"/>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45E10"/>
    <w:rsid w:val="00F6364A"/>
    <w:rsid w:val="00F8585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D665"/>
  <w15:chartTrackingRefBased/>
  <w15:docId w15:val="{45DAAB98-114D-401A-9BAE-0A5C425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92F05"/>
    <w:rPr>
      <w:rFonts w:ascii="Calibri" w:hAnsi="Calibri"/>
    </w:rPr>
  </w:style>
  <w:style w:type="paragraph" w:styleId="Heading1">
    <w:name w:val="heading 1"/>
    <w:aliases w:val="Pocket"/>
    <w:basedOn w:val="Normal"/>
    <w:next w:val="Normal"/>
    <w:link w:val="Heading1Char"/>
    <w:qFormat/>
    <w:rsid w:val="00C92F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92F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C92F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C92F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92F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2F05"/>
  </w:style>
  <w:style w:type="character" w:customStyle="1" w:styleId="Heading1Char">
    <w:name w:val="Heading 1 Char"/>
    <w:aliases w:val="Pocket Char"/>
    <w:basedOn w:val="DefaultParagraphFont"/>
    <w:link w:val="Heading1"/>
    <w:rsid w:val="00C92F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92F05"/>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C92F0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C92F05"/>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C92F05"/>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C92F05"/>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C92F05"/>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C92F05"/>
    <w:rPr>
      <w:color w:val="auto"/>
      <w:u w:val="none"/>
    </w:rPr>
  </w:style>
  <w:style w:type="character" w:styleId="FollowedHyperlink">
    <w:name w:val="FollowedHyperlink"/>
    <w:basedOn w:val="DefaultParagraphFont"/>
    <w:uiPriority w:val="99"/>
    <w:semiHidden/>
    <w:unhideWhenUsed/>
    <w:rsid w:val="00C92F05"/>
    <w:rPr>
      <w:color w:val="auto"/>
      <w:u w:val="none"/>
    </w:rPr>
  </w:style>
  <w:style w:type="paragraph" w:styleId="ListParagraph">
    <w:name w:val="List Paragraph"/>
    <w:basedOn w:val="Normal"/>
    <w:uiPriority w:val="99"/>
    <w:unhideWhenUsed/>
    <w:qFormat/>
    <w:rsid w:val="00A40AE1"/>
    <w:pPr>
      <w:ind w:left="720"/>
      <w:contextualSpacing/>
    </w:pPr>
  </w:style>
  <w:style w:type="character" w:customStyle="1" w:styleId="BoldUnderline">
    <w:name w:val="Bold Underline"/>
    <w:uiPriority w:val="1"/>
    <w:qFormat/>
    <w:rsid w:val="00A40AE1"/>
    <w:rPr>
      <w:rFonts w:ascii="Arial" w:hAnsi="Arial"/>
      <w:b/>
      <w:sz w:val="20"/>
      <w:u w:val="single"/>
    </w:rPr>
  </w:style>
  <w:style w:type="paragraph" w:customStyle="1" w:styleId="Tag2">
    <w:name w:val="Tag2"/>
    <w:basedOn w:val="Normal"/>
    <w:qFormat/>
    <w:rsid w:val="00A40AE1"/>
    <w:pPr>
      <w:spacing w:after="0" w:line="240" w:lineRule="auto"/>
    </w:pPr>
    <w:rPr>
      <w:rFonts w:ascii="Arial" w:eastAsia="Calibri" w:hAnsi="Arial" w:cs="Arial"/>
      <w:b/>
      <w:sz w:val="24"/>
    </w:rPr>
  </w:style>
  <w:style w:type="paragraph" w:customStyle="1" w:styleId="textbold">
    <w:name w:val="text bold"/>
    <w:basedOn w:val="Normal"/>
    <w:link w:val="Emphasis"/>
    <w:uiPriority w:val="7"/>
    <w:qFormat/>
    <w:rsid w:val="00A40AE1"/>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customStyle="1" w:styleId="Analytic">
    <w:name w:val="Analytic"/>
    <w:basedOn w:val="Normal"/>
    <w:link w:val="AnalyticChar"/>
    <w:qFormat/>
    <w:rsid w:val="00A40AE1"/>
    <w:pPr>
      <w:spacing w:after="0" w:line="240" w:lineRule="auto"/>
    </w:pPr>
    <w:rPr>
      <w:rFonts w:ascii="Arial" w:eastAsia="Calibri" w:hAnsi="Arial" w:cs="Times New Roman"/>
      <w:b/>
      <w:sz w:val="24"/>
      <w:szCs w:val="24"/>
    </w:rPr>
  </w:style>
  <w:style w:type="character" w:customStyle="1" w:styleId="AnalyticChar">
    <w:name w:val="Analytic Char"/>
    <w:link w:val="Analytic"/>
    <w:rsid w:val="00A40AE1"/>
    <w:rPr>
      <w:rFonts w:ascii="Arial" w:eastAsia="Calibri" w:hAnsi="Arial" w:cs="Times New Roman"/>
      <w:b/>
      <w:sz w:val="24"/>
      <w:szCs w:val="24"/>
    </w:rPr>
  </w:style>
  <w:style w:type="character" w:customStyle="1" w:styleId="BoldUnderline0">
    <w:name w:val="BoldUnderline"/>
    <w:uiPriority w:val="1"/>
    <w:qFormat/>
    <w:rsid w:val="00A40AE1"/>
    <w:rPr>
      <w:rFonts w:ascii="Arial" w:hAnsi="Arial"/>
      <w:b/>
      <w:sz w:val="20"/>
      <w:u w:val="single"/>
    </w:rPr>
  </w:style>
  <w:style w:type="character" w:customStyle="1" w:styleId="TitleChar">
    <w:name w:val="Title Char"/>
    <w:aliases w:val="Cites and Cards Char,UNDERLINE Char,Bold Underlined Char"/>
    <w:basedOn w:val="DefaultParagraphFont"/>
    <w:link w:val="Title"/>
    <w:uiPriority w:val="6"/>
    <w:qFormat/>
    <w:rsid w:val="00A40AE1"/>
    <w:rPr>
      <w:bCs/>
      <w:sz w:val="20"/>
      <w:u w:val="single"/>
    </w:rPr>
  </w:style>
  <w:style w:type="paragraph" w:styleId="Title">
    <w:name w:val="Title"/>
    <w:aliases w:val="Cites and Cards,UNDERLINE,Bold Underlined"/>
    <w:basedOn w:val="Normal"/>
    <w:next w:val="Normal"/>
    <w:link w:val="TitleChar"/>
    <w:uiPriority w:val="6"/>
    <w:qFormat/>
    <w:rsid w:val="00A40AE1"/>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semiHidden/>
    <w:rsid w:val="00A40AE1"/>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A40AE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40AE1"/>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untingtonnews.net/1444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CCA4E-5175-4401-89CD-00D3B46B2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223</TotalTime>
  <Pages>1</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2</cp:revision>
  <dcterms:created xsi:type="dcterms:W3CDTF">2016-07-13T14:42:00Z</dcterms:created>
  <dcterms:modified xsi:type="dcterms:W3CDTF">2016-07-16T16:11:00Z</dcterms:modified>
</cp:coreProperties>
</file>